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AEDD3" w14:textId="77777777" w:rsidR="00A666FD" w:rsidRDefault="00A666FD" w:rsidP="00A666FD">
      <w:pPr>
        <w:ind w:firstLine="72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Specialiųjų sąlygų 11 priedas</w:t>
      </w:r>
    </w:p>
    <w:p w14:paraId="154298D6" w14:textId="77777777" w:rsidR="00A666FD" w:rsidRPr="00195B2C" w:rsidRDefault="00A666FD" w:rsidP="00A666FD">
      <w:pPr>
        <w:rPr>
          <w:rFonts w:asciiTheme="majorHAnsi" w:hAnsiTheme="majorHAnsi"/>
        </w:rPr>
      </w:pPr>
    </w:p>
    <w:p w14:paraId="36EE13C6" w14:textId="77777777" w:rsidR="00A666FD" w:rsidRDefault="00A666FD" w:rsidP="00A666FD">
      <w:pPr>
        <w:rPr>
          <w:rFonts w:asciiTheme="majorHAnsi" w:hAnsiTheme="majorHAnsi"/>
        </w:rPr>
      </w:pPr>
    </w:p>
    <w:p w14:paraId="66795816" w14:textId="77777777" w:rsidR="00A666FD" w:rsidRPr="00195B2C" w:rsidRDefault="00A666FD" w:rsidP="00A666FD">
      <w:pPr>
        <w:jc w:val="center"/>
        <w:rPr>
          <w:rFonts w:ascii="Cambria" w:hAnsi="Cambria"/>
          <w:b/>
          <w:caps/>
        </w:rPr>
      </w:pPr>
      <w:r>
        <w:rPr>
          <w:rFonts w:asciiTheme="majorHAnsi" w:hAnsiTheme="majorHAnsi"/>
        </w:rPr>
        <w:tab/>
      </w:r>
      <w:r w:rsidRPr="00195B2C">
        <w:rPr>
          <w:rFonts w:ascii="Cambria" w:hAnsi="Cambria"/>
          <w:b/>
          <w:caps/>
        </w:rPr>
        <w:t>Tiekėjo siūlomų automobilių sąrašas</w:t>
      </w:r>
    </w:p>
    <w:p w14:paraId="583536EE" w14:textId="77777777" w:rsidR="00A666FD" w:rsidRDefault="00A666FD" w:rsidP="00A666FD">
      <w:pPr>
        <w:jc w:val="center"/>
        <w:rPr>
          <w:rFonts w:ascii="Cambria" w:hAnsi="Cambria"/>
          <w:b/>
          <w:caps/>
        </w:rPr>
      </w:pPr>
    </w:p>
    <w:p w14:paraId="0C893ABB" w14:textId="77777777" w:rsidR="00A666FD" w:rsidRDefault="00A666FD" w:rsidP="00A666FD">
      <w:pPr>
        <w:jc w:val="center"/>
        <w:rPr>
          <w:rFonts w:ascii="Cambria" w:hAnsi="Cambria"/>
          <w:b/>
          <w:caps/>
        </w:rPr>
      </w:pPr>
    </w:p>
    <w:p w14:paraId="079ECB7D" w14:textId="77777777" w:rsidR="00A666FD" w:rsidRDefault="00A666FD" w:rsidP="00A666FD">
      <w:pPr>
        <w:jc w:val="center"/>
        <w:rPr>
          <w:rFonts w:ascii="Cambria" w:hAnsi="Cambria"/>
          <w:b/>
          <w:caps/>
        </w:rPr>
      </w:pPr>
    </w:p>
    <w:p w14:paraId="71F12CAF" w14:textId="77777777" w:rsidR="00A666FD" w:rsidRDefault="00A666FD" w:rsidP="00A666FD">
      <w:pPr>
        <w:jc w:val="both"/>
        <w:rPr>
          <w:rFonts w:asciiTheme="majorHAnsi" w:eastAsia="SimSun" w:hAnsiTheme="majorHAnsi"/>
          <w:b/>
        </w:rPr>
      </w:pPr>
      <w:r w:rsidRPr="00D96ED7">
        <w:rPr>
          <w:rFonts w:asciiTheme="majorHAnsi" w:eastAsia="SimSun" w:hAnsiTheme="majorHAnsi"/>
          <w:b/>
        </w:rPr>
        <w:t xml:space="preserve">1 pirkimo objekto dalis </w:t>
      </w:r>
      <w:r>
        <w:rPr>
          <w:rFonts w:asciiTheme="majorHAnsi" w:eastAsia="SimSun" w:hAnsiTheme="majorHAnsi"/>
          <w:b/>
        </w:rPr>
        <w:t>:</w:t>
      </w:r>
    </w:p>
    <w:p w14:paraId="4C4C3135" w14:textId="77777777" w:rsidR="00A666FD" w:rsidRPr="00934273" w:rsidRDefault="00A666FD" w:rsidP="00A666FD">
      <w:pPr>
        <w:pStyle w:val="ListParagraph"/>
        <w:numPr>
          <w:ilvl w:val="1"/>
          <w:numId w:val="30"/>
        </w:numPr>
        <w:spacing w:after="200" w:line="276" w:lineRule="auto"/>
        <w:ind w:left="0" w:firstLine="0"/>
        <w:jc w:val="both"/>
        <w:rPr>
          <w:rFonts w:asciiTheme="majorHAnsi" w:hAnsiTheme="majorHAnsi"/>
          <w:b/>
        </w:rPr>
      </w:pPr>
      <w:r w:rsidRPr="00934273">
        <w:rPr>
          <w:rFonts w:asciiTheme="majorHAnsi" w:eastAsia="SimSun" w:hAnsiTheme="majorHAnsi"/>
          <w:b/>
        </w:rPr>
        <w:t xml:space="preserve"> </w:t>
      </w:r>
      <w:r>
        <w:rPr>
          <w:rFonts w:asciiTheme="majorHAnsi" w:eastAsia="SimSun" w:hAnsiTheme="majorHAnsi"/>
          <w:b/>
        </w:rPr>
        <w:t>Lengvųjų</w:t>
      </w:r>
      <w:r w:rsidRPr="005A3BA2">
        <w:rPr>
          <w:rFonts w:asciiTheme="majorHAnsi" w:eastAsia="SimSun" w:hAnsiTheme="majorHAnsi"/>
          <w:b/>
        </w:rPr>
        <w:t xml:space="preserve"> </w:t>
      </w:r>
      <w:r w:rsidRPr="005A3BA2">
        <w:rPr>
          <w:rFonts w:asciiTheme="majorHAnsi" w:eastAsia="SimSun" w:hAnsiTheme="majorHAnsi"/>
          <w:b/>
          <w:bCs/>
        </w:rPr>
        <w:t>krovininių automobilių</w:t>
      </w:r>
      <w:r>
        <w:rPr>
          <w:rFonts w:asciiTheme="majorHAnsi" w:eastAsia="SimSun" w:hAnsiTheme="majorHAnsi"/>
          <w:b/>
          <w:bCs/>
        </w:rPr>
        <w:t xml:space="preserve"> </w:t>
      </w:r>
      <w:r w:rsidRPr="00510605">
        <w:rPr>
          <w:rFonts w:asciiTheme="majorHAnsi" w:eastAsia="SimSun" w:hAnsiTheme="majorHAnsi"/>
          <w:b/>
          <w:bCs/>
        </w:rPr>
        <w:t>N1 (K1)</w:t>
      </w:r>
      <w:r w:rsidDel="00A43E2E">
        <w:rPr>
          <w:rFonts w:asciiTheme="majorHAnsi" w:eastAsia="SimSun" w:hAnsiTheme="majorHAnsi"/>
          <w:b/>
          <w:bCs/>
        </w:rPr>
        <w:t xml:space="preserve"> </w:t>
      </w:r>
      <w:r>
        <w:rPr>
          <w:rFonts w:asciiTheme="majorHAnsi" w:eastAsia="SimSun" w:hAnsiTheme="majorHAnsi"/>
          <w:b/>
        </w:rPr>
        <w:t xml:space="preserve"> </w:t>
      </w:r>
      <w:r w:rsidRPr="005A3BA2">
        <w:rPr>
          <w:rFonts w:asciiTheme="majorHAnsi" w:eastAsia="SimSun" w:hAnsiTheme="majorHAnsi"/>
          <w:b/>
        </w:rPr>
        <w:t>nuoma su techninės priežiūros paslaugomis</w:t>
      </w:r>
      <w:r w:rsidRPr="00934273">
        <w:rPr>
          <w:rFonts w:asciiTheme="majorHAnsi" w:hAnsiTheme="majorHAnsi"/>
          <w:b/>
        </w:rPr>
        <w:t>:</w:t>
      </w:r>
    </w:p>
    <w:p w14:paraId="22088D01" w14:textId="77777777" w:rsidR="00A666FD" w:rsidRPr="00195B2C" w:rsidRDefault="00A666FD" w:rsidP="00A666FD">
      <w:pPr>
        <w:jc w:val="both"/>
        <w:rPr>
          <w:rFonts w:ascii="Cambria" w:hAnsi="Cambria"/>
          <w:b/>
          <w:caps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21"/>
        <w:gridCol w:w="1445"/>
        <w:gridCol w:w="1704"/>
        <w:gridCol w:w="1710"/>
        <w:gridCol w:w="1707"/>
        <w:gridCol w:w="1443"/>
        <w:gridCol w:w="1445"/>
        <w:gridCol w:w="1707"/>
        <w:gridCol w:w="1801"/>
      </w:tblGrid>
      <w:tr w:rsidR="00A666FD" w:rsidRPr="00195B2C" w14:paraId="4718FFC5" w14:textId="77777777" w:rsidTr="00467C4B">
        <w:tc>
          <w:tcPr>
            <w:tcW w:w="193" w:type="pct"/>
            <w:vAlign w:val="center"/>
          </w:tcPr>
          <w:p w14:paraId="3D163588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Eil. Nr.</w:t>
            </w:r>
          </w:p>
        </w:tc>
        <w:tc>
          <w:tcPr>
            <w:tcW w:w="536" w:type="pct"/>
            <w:vAlign w:val="center"/>
          </w:tcPr>
          <w:p w14:paraId="181077E7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Automobilio modelis</w:t>
            </w:r>
          </w:p>
        </w:tc>
        <w:tc>
          <w:tcPr>
            <w:tcW w:w="632" w:type="pct"/>
            <w:vAlign w:val="center"/>
          </w:tcPr>
          <w:p w14:paraId="4AD4960F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Automobilio markė</w:t>
            </w:r>
          </w:p>
        </w:tc>
        <w:tc>
          <w:tcPr>
            <w:tcW w:w="634" w:type="pct"/>
            <w:vAlign w:val="center"/>
          </w:tcPr>
          <w:p w14:paraId="588D9FAE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  <w:lang w:val="pt-BR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Gamintojo deklaruojamos </w:t>
            </w:r>
            <w:r w:rsidRPr="00DE5633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kombinuotos (Combined) </w:t>
            </w:r>
            <w:r w:rsidRPr="00355F2E">
              <w:rPr>
                <w:rFonts w:ascii="Cambria" w:hAnsi="Cambria"/>
                <w:b/>
                <w:sz w:val="16"/>
                <w:szCs w:val="16"/>
                <w:lang w:val="pt-BR"/>
              </w:rPr>
              <w:t>degalų sąnaudos l/100 km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 pagal WLTP</w:t>
            </w:r>
          </w:p>
        </w:tc>
        <w:tc>
          <w:tcPr>
            <w:tcW w:w="633" w:type="pct"/>
          </w:tcPr>
          <w:p w14:paraId="4C33B512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313B0">
              <w:rPr>
                <w:rFonts w:ascii="Cambria" w:hAnsi="Cambria"/>
                <w:b/>
                <w:sz w:val="16"/>
                <w:szCs w:val="16"/>
              </w:rPr>
              <w:t>Gamintojo deklaruojama kombinuota (Combined) (CO2) emisija, g/km pagal WLTP</w:t>
            </w:r>
          </w:p>
        </w:tc>
        <w:tc>
          <w:tcPr>
            <w:tcW w:w="535" w:type="pct"/>
          </w:tcPr>
          <w:p w14:paraId="76B64BBA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>Gamintojo deklaruojamas variklio galingumas, kW</w:t>
            </w:r>
          </w:p>
        </w:tc>
        <w:tc>
          <w:tcPr>
            <w:tcW w:w="536" w:type="pct"/>
          </w:tcPr>
          <w:p w14:paraId="4A8416C1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6"/>
                <w:szCs w:val="16"/>
              </w:rPr>
              <w:t>A</w:t>
            </w:r>
            <w:r w:rsidRPr="001F532A">
              <w:rPr>
                <w:rFonts w:ascii="Cambria" w:hAnsi="Cambria"/>
                <w:b/>
                <w:bCs/>
                <w:iCs/>
                <w:sz w:val="16"/>
                <w:szCs w:val="16"/>
              </w:rPr>
              <w:t>utomatinė klimato valdymo  kontrolės sistema</w:t>
            </w:r>
          </w:p>
        </w:tc>
        <w:tc>
          <w:tcPr>
            <w:tcW w:w="633" w:type="pct"/>
          </w:tcPr>
          <w:p w14:paraId="4869D170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F532A">
              <w:rPr>
                <w:rFonts w:ascii="Cambria" w:hAnsi="Cambria"/>
                <w:b/>
                <w:sz w:val="16"/>
                <w:szCs w:val="16"/>
                <w:lang w:val="pt-BR"/>
              </w:rPr>
              <w:t>Gamintojo deklaruojamas automobilio triukšmo lygis važiuojant (dB)</w:t>
            </w:r>
          </w:p>
        </w:tc>
        <w:tc>
          <w:tcPr>
            <w:tcW w:w="668" w:type="pct"/>
            <w:vAlign w:val="center"/>
          </w:tcPr>
          <w:p w14:paraId="1E94A209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Automobilių skaičius</w:t>
            </w:r>
          </w:p>
        </w:tc>
      </w:tr>
      <w:tr w:rsidR="00A666FD" w:rsidRPr="00195B2C" w14:paraId="5BB9D486" w14:textId="77777777" w:rsidTr="00467C4B">
        <w:tc>
          <w:tcPr>
            <w:tcW w:w="193" w:type="pct"/>
          </w:tcPr>
          <w:p w14:paraId="251913DE" w14:textId="3DEBF70C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536" w:type="pct"/>
          </w:tcPr>
          <w:p w14:paraId="4E1BE352" w14:textId="1B0E5A32" w:rsidR="00A666FD" w:rsidRPr="00355F2E" w:rsidRDefault="00237561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Peugeot</w:t>
            </w:r>
          </w:p>
        </w:tc>
        <w:tc>
          <w:tcPr>
            <w:tcW w:w="632" w:type="pct"/>
          </w:tcPr>
          <w:p w14:paraId="1EEC990F" w14:textId="4252C003" w:rsidR="00A666FD" w:rsidRPr="00355F2E" w:rsidRDefault="00237561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Partner</w:t>
            </w:r>
          </w:p>
        </w:tc>
        <w:tc>
          <w:tcPr>
            <w:tcW w:w="634" w:type="pct"/>
          </w:tcPr>
          <w:p w14:paraId="75B886DF" w14:textId="060D5ED3" w:rsidR="00A666FD" w:rsidRPr="00355F2E" w:rsidRDefault="001F0DD8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5.</w:t>
            </w:r>
            <w:r w:rsidR="006C6779">
              <w:rPr>
                <w:rFonts w:ascii="Cambria" w:hAnsi="Cambria"/>
                <w:b/>
                <w:sz w:val="16"/>
                <w:szCs w:val="16"/>
              </w:rPr>
              <w:t>4</w:t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l/100 km</w:t>
            </w:r>
          </w:p>
        </w:tc>
        <w:tc>
          <w:tcPr>
            <w:tcW w:w="633" w:type="pct"/>
          </w:tcPr>
          <w:p w14:paraId="431B2295" w14:textId="5191D75C" w:rsidR="00A666FD" w:rsidRPr="00355F2E" w:rsidRDefault="001F0DD8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313B0">
              <w:rPr>
                <w:rFonts w:ascii="Cambria" w:hAnsi="Cambria"/>
                <w:b/>
                <w:sz w:val="16"/>
                <w:szCs w:val="16"/>
              </w:rPr>
              <w:t>1</w:t>
            </w:r>
            <w:r w:rsidR="009F50B3">
              <w:rPr>
                <w:rFonts w:ascii="Cambria" w:hAnsi="Cambria"/>
                <w:b/>
                <w:sz w:val="16"/>
                <w:szCs w:val="16"/>
              </w:rPr>
              <w:t>41</w:t>
            </w:r>
            <w:r w:rsidRPr="000313B0">
              <w:rPr>
                <w:rFonts w:ascii="Cambria" w:hAnsi="Cambria"/>
                <w:b/>
                <w:sz w:val="16"/>
                <w:szCs w:val="16"/>
              </w:rPr>
              <w:t xml:space="preserve"> g/ km</w:t>
            </w:r>
          </w:p>
        </w:tc>
        <w:tc>
          <w:tcPr>
            <w:tcW w:w="535" w:type="pct"/>
          </w:tcPr>
          <w:p w14:paraId="030A747E" w14:textId="2A3282AF" w:rsidR="00A666FD" w:rsidRPr="00355F2E" w:rsidRDefault="001F0DD8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75 kw</w:t>
            </w:r>
          </w:p>
        </w:tc>
        <w:tc>
          <w:tcPr>
            <w:tcW w:w="536" w:type="pct"/>
          </w:tcPr>
          <w:p w14:paraId="4323A864" w14:textId="290A8B03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-</w:t>
            </w:r>
          </w:p>
        </w:tc>
        <w:tc>
          <w:tcPr>
            <w:tcW w:w="633" w:type="pct"/>
          </w:tcPr>
          <w:p w14:paraId="49FFDB06" w14:textId="3F2EE0A9" w:rsidR="00A666FD" w:rsidRPr="00355F2E" w:rsidRDefault="009F50B3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68</w:t>
            </w:r>
            <w:r w:rsidR="00F34DEB">
              <w:rPr>
                <w:rFonts w:ascii="Cambria" w:hAnsi="Cambria"/>
                <w:b/>
                <w:sz w:val="16"/>
                <w:szCs w:val="16"/>
              </w:rPr>
              <w:t xml:space="preserve"> dB</w:t>
            </w:r>
          </w:p>
        </w:tc>
        <w:tc>
          <w:tcPr>
            <w:tcW w:w="668" w:type="pct"/>
          </w:tcPr>
          <w:p w14:paraId="778245B9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21FEF31A" w14:textId="77777777" w:rsidTr="00467C4B">
        <w:tc>
          <w:tcPr>
            <w:tcW w:w="193" w:type="pct"/>
          </w:tcPr>
          <w:p w14:paraId="031AFE83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3DA2954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2" w:type="pct"/>
          </w:tcPr>
          <w:p w14:paraId="214656CF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4" w:type="pct"/>
          </w:tcPr>
          <w:p w14:paraId="227D17A5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3400E39E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5" w:type="pct"/>
          </w:tcPr>
          <w:p w14:paraId="2128F39A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3B160E32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582B774B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168C5E00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533F852A" w14:textId="77777777" w:rsidTr="00467C4B">
        <w:tc>
          <w:tcPr>
            <w:tcW w:w="193" w:type="pct"/>
          </w:tcPr>
          <w:p w14:paraId="4CC102C3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2393D646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2" w:type="pct"/>
          </w:tcPr>
          <w:p w14:paraId="798FF053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4" w:type="pct"/>
          </w:tcPr>
          <w:p w14:paraId="2203A980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018A4508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5" w:type="pct"/>
          </w:tcPr>
          <w:p w14:paraId="3086F9DB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452C1802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47A1D4B6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266A3352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7F70BEA3" w14:textId="77777777" w:rsidTr="00467C4B">
        <w:tc>
          <w:tcPr>
            <w:tcW w:w="1995" w:type="pct"/>
            <w:gridSpan w:val="4"/>
          </w:tcPr>
          <w:p w14:paraId="46E474D3" w14:textId="77777777" w:rsidR="00A666FD" w:rsidRPr="00355F2E" w:rsidRDefault="00A666FD" w:rsidP="00467C4B">
            <w:pPr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Viso automobilių</w:t>
            </w:r>
          </w:p>
        </w:tc>
        <w:tc>
          <w:tcPr>
            <w:tcW w:w="2337" w:type="pct"/>
            <w:gridSpan w:val="4"/>
          </w:tcPr>
          <w:p w14:paraId="456290F4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715FB35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311</w:t>
            </w:r>
          </w:p>
        </w:tc>
      </w:tr>
    </w:tbl>
    <w:p w14:paraId="234E7AE9" w14:textId="77777777" w:rsidR="00A666FD" w:rsidRDefault="00A666FD" w:rsidP="00A666FD">
      <w:pPr>
        <w:tabs>
          <w:tab w:val="left" w:pos="993"/>
          <w:tab w:val="num" w:pos="4253"/>
          <w:tab w:val="left" w:pos="9639"/>
        </w:tabs>
        <w:jc w:val="both"/>
        <w:rPr>
          <w:rFonts w:asciiTheme="majorHAnsi" w:eastAsia="SimSun" w:hAnsiTheme="majorHAnsi"/>
          <w:i/>
        </w:rPr>
      </w:pPr>
    </w:p>
    <w:p w14:paraId="14CE14B0" w14:textId="77777777" w:rsidR="00A666FD" w:rsidRPr="001F532A" w:rsidRDefault="00A666FD" w:rsidP="00A666FD">
      <w:pPr>
        <w:pStyle w:val="ListParagraph"/>
        <w:numPr>
          <w:ilvl w:val="1"/>
          <w:numId w:val="30"/>
        </w:numPr>
        <w:tabs>
          <w:tab w:val="left" w:pos="709"/>
          <w:tab w:val="left" w:pos="9639"/>
        </w:tabs>
        <w:spacing w:after="200" w:line="276" w:lineRule="auto"/>
        <w:ind w:left="142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bCs/>
        </w:rPr>
        <w:t>Lengvųjų</w:t>
      </w:r>
      <w:r w:rsidRPr="005A3BA2">
        <w:rPr>
          <w:rFonts w:asciiTheme="majorHAnsi" w:hAnsiTheme="majorHAnsi"/>
          <w:b/>
          <w:bCs/>
        </w:rPr>
        <w:t xml:space="preserve"> krovininių automobilių</w:t>
      </w:r>
      <w:r>
        <w:rPr>
          <w:rFonts w:asciiTheme="majorHAnsi" w:hAnsiTheme="majorHAnsi"/>
          <w:b/>
          <w:bCs/>
        </w:rPr>
        <w:t xml:space="preserve"> </w:t>
      </w:r>
      <w:r w:rsidRPr="00510605">
        <w:rPr>
          <w:rFonts w:asciiTheme="majorHAnsi" w:hAnsiTheme="majorHAnsi" w:cs="Arial"/>
          <w:b/>
          <w:bCs/>
          <w:iCs/>
          <w:lang w:val="pt-BR" w:eastAsia="lt-LT"/>
        </w:rPr>
        <w:t>N1 (K3b)</w:t>
      </w:r>
      <w:r w:rsidDel="00A43E2E">
        <w:rPr>
          <w:rFonts w:asciiTheme="majorHAnsi" w:hAnsiTheme="majorHAnsi"/>
          <w:b/>
          <w:bCs/>
        </w:rPr>
        <w:t xml:space="preserve"> </w:t>
      </w:r>
      <w:r w:rsidRPr="005A3BA2">
        <w:rPr>
          <w:rFonts w:asciiTheme="majorHAnsi" w:hAnsiTheme="majorHAnsi"/>
          <w:b/>
        </w:rPr>
        <w:t>nuoma su techninės priežiūros paslaugomis</w:t>
      </w:r>
      <w:r w:rsidRPr="00015BC3">
        <w:rPr>
          <w:rFonts w:asciiTheme="majorHAnsi" w:hAnsiTheme="majorHAnsi"/>
          <w:b/>
        </w:rPr>
        <w:t>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21"/>
        <w:gridCol w:w="1445"/>
        <w:gridCol w:w="1704"/>
        <w:gridCol w:w="1710"/>
        <w:gridCol w:w="1707"/>
        <w:gridCol w:w="1443"/>
        <w:gridCol w:w="1445"/>
        <w:gridCol w:w="1707"/>
        <w:gridCol w:w="1801"/>
      </w:tblGrid>
      <w:tr w:rsidR="00A666FD" w:rsidRPr="00195B2C" w14:paraId="589E2FD3" w14:textId="77777777" w:rsidTr="00467C4B">
        <w:tc>
          <w:tcPr>
            <w:tcW w:w="193" w:type="pct"/>
            <w:vAlign w:val="center"/>
          </w:tcPr>
          <w:p w14:paraId="40FC67D3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Eil. Nr.</w:t>
            </w:r>
          </w:p>
        </w:tc>
        <w:tc>
          <w:tcPr>
            <w:tcW w:w="536" w:type="pct"/>
            <w:vAlign w:val="center"/>
          </w:tcPr>
          <w:p w14:paraId="2E27D2D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Automobilio modelis</w:t>
            </w:r>
          </w:p>
        </w:tc>
        <w:tc>
          <w:tcPr>
            <w:tcW w:w="632" w:type="pct"/>
            <w:vAlign w:val="center"/>
          </w:tcPr>
          <w:p w14:paraId="48D10728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Automobilio markė</w:t>
            </w:r>
          </w:p>
        </w:tc>
        <w:tc>
          <w:tcPr>
            <w:tcW w:w="634" w:type="pct"/>
            <w:vAlign w:val="center"/>
          </w:tcPr>
          <w:p w14:paraId="160C5D14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  <w:lang w:val="pt-BR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Gamintojo deklaruojamos </w:t>
            </w:r>
            <w:r w:rsidRPr="00B75B42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kombinuotos (Combined) </w:t>
            </w:r>
            <w:r w:rsidRPr="00355F2E">
              <w:rPr>
                <w:rFonts w:ascii="Cambria" w:hAnsi="Cambria"/>
                <w:b/>
                <w:sz w:val="16"/>
                <w:szCs w:val="16"/>
                <w:lang w:val="pt-BR"/>
              </w:rPr>
              <w:t>degalų sąnaudos l/100 km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 pagal WLTP</w:t>
            </w:r>
          </w:p>
        </w:tc>
        <w:tc>
          <w:tcPr>
            <w:tcW w:w="633" w:type="pct"/>
          </w:tcPr>
          <w:p w14:paraId="735B900B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  <w:lang w:val="pt-BR"/>
              </w:rPr>
              <w:t>Gamintojo</w:t>
            </w:r>
            <w:r w:rsidRPr="00621735">
              <w:rPr>
                <w:rFonts w:asciiTheme="majorHAnsi" w:hAnsiTheme="majorHAnsi"/>
                <w:lang w:val="pt-BR"/>
              </w:rPr>
              <w:t xml:space="preserve"> </w:t>
            </w: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deklaruojama </w:t>
            </w:r>
            <w:r w:rsidRPr="00B75B42">
              <w:rPr>
                <w:rFonts w:ascii="Cambria" w:hAnsi="Cambria"/>
                <w:b/>
                <w:sz w:val="16"/>
                <w:szCs w:val="16"/>
                <w:lang w:val="pt-BR"/>
              </w:rPr>
              <w:t>kombinuot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a </w:t>
            </w:r>
            <w:r w:rsidRPr="00B75B42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(Combined) </w:t>
            </w: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>(CO</w:t>
            </w:r>
            <w:r w:rsidRPr="0017099F">
              <w:rPr>
                <w:rFonts w:ascii="Cambria" w:hAnsi="Cambria"/>
                <w:b/>
                <w:sz w:val="16"/>
                <w:szCs w:val="16"/>
                <w:vertAlign w:val="subscript"/>
                <w:lang w:val="pt-BR"/>
              </w:rPr>
              <w:t>2</w:t>
            </w: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) 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>emisija</w:t>
            </w: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>, g/km</w:t>
            </w:r>
            <w:r>
              <w:rPr>
                <w:rFonts w:ascii="Cambria" w:hAnsi="Cambria"/>
                <w:b/>
                <w:sz w:val="16"/>
                <w:szCs w:val="16"/>
                <w:lang w:val="pt-BR"/>
              </w:rPr>
              <w:t xml:space="preserve"> pagal WLTP</w:t>
            </w:r>
          </w:p>
        </w:tc>
        <w:tc>
          <w:tcPr>
            <w:tcW w:w="535" w:type="pct"/>
          </w:tcPr>
          <w:p w14:paraId="1AB1F6A7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21735">
              <w:rPr>
                <w:rFonts w:ascii="Cambria" w:hAnsi="Cambria"/>
                <w:b/>
                <w:sz w:val="16"/>
                <w:szCs w:val="16"/>
                <w:lang w:val="pt-BR"/>
              </w:rPr>
              <w:t>Gamintojo deklaruojamas variklio galingumas, kW</w:t>
            </w:r>
          </w:p>
        </w:tc>
        <w:tc>
          <w:tcPr>
            <w:tcW w:w="536" w:type="pct"/>
          </w:tcPr>
          <w:p w14:paraId="38501380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6"/>
                <w:szCs w:val="16"/>
              </w:rPr>
              <w:t>A</w:t>
            </w:r>
            <w:r w:rsidRPr="001F532A">
              <w:rPr>
                <w:rFonts w:ascii="Cambria" w:hAnsi="Cambria"/>
                <w:b/>
                <w:bCs/>
                <w:iCs/>
                <w:sz w:val="16"/>
                <w:szCs w:val="16"/>
              </w:rPr>
              <w:t>utomatinė klimato valdymo  kontrolės sistema</w:t>
            </w:r>
          </w:p>
        </w:tc>
        <w:tc>
          <w:tcPr>
            <w:tcW w:w="633" w:type="pct"/>
          </w:tcPr>
          <w:p w14:paraId="7308DD21" w14:textId="77777777" w:rsidR="00A666FD" w:rsidRPr="00447AA1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F532A">
              <w:rPr>
                <w:rFonts w:ascii="Cambria" w:hAnsi="Cambria"/>
                <w:b/>
                <w:sz w:val="16"/>
                <w:szCs w:val="16"/>
                <w:lang w:val="pt-BR"/>
              </w:rPr>
              <w:t>Gamintojo deklaruojamas automobilio triukšmo lygis važiuojant (dB)</w:t>
            </w:r>
          </w:p>
        </w:tc>
        <w:tc>
          <w:tcPr>
            <w:tcW w:w="668" w:type="pct"/>
            <w:vAlign w:val="center"/>
          </w:tcPr>
          <w:p w14:paraId="36182DB4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Automobilių skaičius</w:t>
            </w:r>
          </w:p>
        </w:tc>
      </w:tr>
      <w:tr w:rsidR="00A666FD" w:rsidRPr="00195B2C" w14:paraId="6B8E719F" w14:textId="77777777" w:rsidTr="00467C4B">
        <w:tc>
          <w:tcPr>
            <w:tcW w:w="193" w:type="pct"/>
          </w:tcPr>
          <w:p w14:paraId="479D9EE6" w14:textId="2071615A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536" w:type="pct"/>
          </w:tcPr>
          <w:p w14:paraId="04E5B0F4" w14:textId="217ED424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Renault </w:t>
            </w:r>
          </w:p>
        </w:tc>
        <w:tc>
          <w:tcPr>
            <w:tcW w:w="632" w:type="pct"/>
          </w:tcPr>
          <w:p w14:paraId="7AC23A7B" w14:textId="104862B3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Master</w:t>
            </w:r>
          </w:p>
        </w:tc>
        <w:tc>
          <w:tcPr>
            <w:tcW w:w="634" w:type="pct"/>
          </w:tcPr>
          <w:p w14:paraId="084A8995" w14:textId="3168593F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9.3</w:t>
            </w:r>
          </w:p>
        </w:tc>
        <w:tc>
          <w:tcPr>
            <w:tcW w:w="633" w:type="pct"/>
          </w:tcPr>
          <w:p w14:paraId="2E8CC736" w14:textId="58927C60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245 g/km</w:t>
            </w:r>
          </w:p>
        </w:tc>
        <w:tc>
          <w:tcPr>
            <w:tcW w:w="535" w:type="pct"/>
          </w:tcPr>
          <w:p w14:paraId="69C3314A" w14:textId="079B3AEF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100 kw</w:t>
            </w:r>
          </w:p>
        </w:tc>
        <w:tc>
          <w:tcPr>
            <w:tcW w:w="536" w:type="pct"/>
          </w:tcPr>
          <w:p w14:paraId="0046D973" w14:textId="7E58B261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Taip</w:t>
            </w:r>
          </w:p>
        </w:tc>
        <w:tc>
          <w:tcPr>
            <w:tcW w:w="633" w:type="pct"/>
          </w:tcPr>
          <w:p w14:paraId="3910C407" w14:textId="46949032" w:rsidR="00A666FD" w:rsidRPr="00355F2E" w:rsidRDefault="00F34DEB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70 dB</w:t>
            </w:r>
          </w:p>
        </w:tc>
        <w:tc>
          <w:tcPr>
            <w:tcW w:w="668" w:type="pct"/>
          </w:tcPr>
          <w:p w14:paraId="533D23A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1CF4D3FC" w14:textId="77777777" w:rsidTr="00467C4B">
        <w:tc>
          <w:tcPr>
            <w:tcW w:w="193" w:type="pct"/>
          </w:tcPr>
          <w:p w14:paraId="52A9CF6E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578793BD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2" w:type="pct"/>
          </w:tcPr>
          <w:p w14:paraId="073B9F44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4" w:type="pct"/>
          </w:tcPr>
          <w:p w14:paraId="1559B2DF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2D2FCD36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5" w:type="pct"/>
          </w:tcPr>
          <w:p w14:paraId="1DE04CF0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40F44F21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778C8AD0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65B647FE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2AD70630" w14:textId="77777777" w:rsidTr="00467C4B">
        <w:tc>
          <w:tcPr>
            <w:tcW w:w="193" w:type="pct"/>
          </w:tcPr>
          <w:p w14:paraId="777535E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66A29498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2" w:type="pct"/>
          </w:tcPr>
          <w:p w14:paraId="062B80C9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4" w:type="pct"/>
          </w:tcPr>
          <w:p w14:paraId="4DF85245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4A790432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5" w:type="pct"/>
          </w:tcPr>
          <w:p w14:paraId="1FA2D7EB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14:paraId="45421F79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33" w:type="pct"/>
          </w:tcPr>
          <w:p w14:paraId="14BE3B47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60F4CFDC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666FD" w:rsidRPr="00195B2C" w14:paraId="5C99A2E8" w14:textId="77777777" w:rsidTr="00467C4B">
        <w:trPr>
          <w:trHeight w:val="199"/>
        </w:trPr>
        <w:tc>
          <w:tcPr>
            <w:tcW w:w="1995" w:type="pct"/>
            <w:gridSpan w:val="4"/>
          </w:tcPr>
          <w:p w14:paraId="16151C0F" w14:textId="77777777" w:rsidR="00A666FD" w:rsidRPr="00355F2E" w:rsidRDefault="00A666FD" w:rsidP="00467C4B">
            <w:pPr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355F2E">
              <w:rPr>
                <w:rFonts w:ascii="Cambria" w:hAnsi="Cambria"/>
                <w:b/>
                <w:sz w:val="16"/>
                <w:szCs w:val="16"/>
              </w:rPr>
              <w:t>Viso automobilių</w:t>
            </w:r>
          </w:p>
        </w:tc>
        <w:tc>
          <w:tcPr>
            <w:tcW w:w="2337" w:type="pct"/>
            <w:gridSpan w:val="4"/>
          </w:tcPr>
          <w:p w14:paraId="42E21CE7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668" w:type="pct"/>
          </w:tcPr>
          <w:p w14:paraId="777B9F42" w14:textId="77777777" w:rsidR="00A666FD" w:rsidRPr="00355F2E" w:rsidRDefault="00A666FD" w:rsidP="00467C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20</w:t>
            </w:r>
          </w:p>
        </w:tc>
      </w:tr>
    </w:tbl>
    <w:p w14:paraId="0D0B88E8" w14:textId="77777777" w:rsidR="00A666FD" w:rsidRDefault="00A666FD" w:rsidP="00A666FD">
      <w:pPr>
        <w:tabs>
          <w:tab w:val="left" w:pos="1515"/>
        </w:tabs>
        <w:rPr>
          <w:rFonts w:asciiTheme="majorHAnsi" w:hAnsiTheme="majorHAnsi"/>
        </w:rPr>
      </w:pPr>
    </w:p>
    <w:p w14:paraId="0E8FF1F8" w14:textId="77777777" w:rsidR="00A666FD" w:rsidRDefault="00A666FD" w:rsidP="00A666FD">
      <w:pPr>
        <w:tabs>
          <w:tab w:val="left" w:pos="1515"/>
        </w:tabs>
        <w:rPr>
          <w:rFonts w:asciiTheme="majorHAnsi" w:hAnsiTheme="majorHAnsi"/>
        </w:rPr>
      </w:pPr>
    </w:p>
    <w:p w14:paraId="434267B9" w14:textId="77777777" w:rsidR="006E5FE2" w:rsidRPr="00C33765" w:rsidRDefault="006E5FE2" w:rsidP="00C33765"/>
    <w:sectPr w:rsidR="006E5FE2" w:rsidRPr="00C33765" w:rsidSect="00A666FD">
      <w:pgSz w:w="16838" w:h="11906" w:orient="landscape"/>
      <w:pgMar w:top="284" w:right="2211" w:bottom="1701" w:left="1134" w:header="567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9E7BA" w14:textId="77777777" w:rsidR="00A666FD" w:rsidRDefault="00A666FD" w:rsidP="00A666FD">
      <w:r>
        <w:separator/>
      </w:r>
    </w:p>
  </w:endnote>
  <w:endnote w:type="continuationSeparator" w:id="0">
    <w:p w14:paraId="63F24E4D" w14:textId="77777777" w:rsidR="00A666FD" w:rsidRDefault="00A666FD" w:rsidP="00A6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B SansSerif">
    <w:panose1 w:val="00000400000000000000"/>
    <w:charset w:val="BA"/>
    <w:family w:val="auto"/>
    <w:pitch w:val="variable"/>
    <w:sig w:usb0="00000207" w:usb1="00000000" w:usb2="00000000" w:usb3="00000000" w:csb0="000000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B Basic">
    <w:panose1 w:val="02000706020000020004"/>
    <w:charset w:val="00"/>
    <w:family w:val="modern"/>
    <w:notTrueType/>
    <w:pitch w:val="variable"/>
    <w:sig w:usb0="A00002AF" w:usb1="4000206B" w:usb2="00000000" w:usb3="00000000" w:csb0="00000097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1F9A0" w14:textId="77777777" w:rsidR="00A666FD" w:rsidRDefault="00A666FD" w:rsidP="00A666FD">
      <w:r>
        <w:separator/>
      </w:r>
    </w:p>
  </w:footnote>
  <w:footnote w:type="continuationSeparator" w:id="0">
    <w:p w14:paraId="3ABD78BF" w14:textId="77777777" w:rsidR="00A666FD" w:rsidRDefault="00A666FD" w:rsidP="00A66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374B7744"/>
    <w:multiLevelType w:val="multilevel"/>
    <w:tmpl w:val="1EBC9964"/>
    <w:lvl w:ilvl="0">
      <w:start w:val="1"/>
      <w:numFmt w:val="bullet"/>
      <w:pStyle w:val="List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  <w:szCs w:val="14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985"/>
        </w:tabs>
        <w:ind w:left="1985" w:hanging="397"/>
      </w:pPr>
      <w:rPr>
        <w:rFonts w:ascii="Symbol" w:hAnsi="Symbol" w:cs="Times New Roman" w:hint="default"/>
      </w:rPr>
    </w:lvl>
    <w:lvl w:ilvl="5">
      <w:start w:val="1"/>
      <w:numFmt w:val="bullet"/>
      <w:lvlText w:val=""/>
      <w:lvlJc w:val="left"/>
      <w:pPr>
        <w:tabs>
          <w:tab w:val="num" w:pos="2382"/>
        </w:tabs>
        <w:ind w:left="2382" w:hanging="397"/>
      </w:pPr>
      <w:rPr>
        <w:rFonts w:ascii="Wingdings" w:hAnsi="Wingdings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779"/>
        </w:tabs>
        <w:ind w:left="2779" w:hanging="397"/>
      </w:pPr>
      <w:rPr>
        <w:rFonts w:ascii="Wingdings" w:hAnsi="Wingdings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3176"/>
        </w:tabs>
        <w:ind w:left="3176" w:hanging="397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573"/>
        </w:tabs>
        <w:ind w:left="3573" w:hanging="397"/>
      </w:pPr>
      <w:rPr>
        <w:rFonts w:ascii="Symbol" w:hAnsi="Symbol" w:cs="Times New Roman" w:hint="default"/>
      </w:rPr>
    </w:lvl>
  </w:abstractNum>
  <w:abstractNum w:abstractNumId="9" w15:restartNumberingAfterBreak="0">
    <w:nsid w:val="3C776A92"/>
    <w:multiLevelType w:val="multilevel"/>
    <w:tmpl w:val="F0881ABC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1"/>
        </w:tabs>
        <w:ind w:left="1871" w:hanging="1871"/>
      </w:pPr>
      <w:rPr>
        <w:rFonts w:hint="default"/>
      </w:rPr>
    </w:lvl>
  </w:abstractNum>
  <w:abstractNum w:abstractNumId="10" w15:restartNumberingAfterBreak="0">
    <w:nsid w:val="3F766042"/>
    <w:multiLevelType w:val="multilevel"/>
    <w:tmpl w:val="172E80EC"/>
    <w:lvl w:ilvl="0">
      <w:start w:val="1"/>
      <w:numFmt w:val="decimal"/>
      <w:pStyle w:val="Heading1withnumbering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withnumbering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withnumbering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85C3B89"/>
    <w:multiLevelType w:val="multilevel"/>
    <w:tmpl w:val="8DD83B70"/>
    <w:lvl w:ilvl="0">
      <w:start w:val="1"/>
      <w:numFmt w:val="decimal"/>
      <w:lvlText w:val="%1."/>
      <w:lvlJc w:val="left"/>
      <w:pPr>
        <w:ind w:left="420" w:hanging="42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SimSun" w:hint="default"/>
      </w:rPr>
    </w:lvl>
  </w:abstractNum>
  <w:abstractNum w:abstractNumId="12" w15:restartNumberingAfterBreak="0">
    <w:nsid w:val="6ACB3B03"/>
    <w:multiLevelType w:val="multilevel"/>
    <w:tmpl w:val="1FF0AE94"/>
    <w:lvl w:ilvl="0">
      <w:start w:val="1"/>
      <w:numFmt w:val="bullet"/>
      <w:pStyle w:val="Normal-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34C7605"/>
    <w:multiLevelType w:val="multilevel"/>
    <w:tmpl w:val="128608B4"/>
    <w:lvl w:ilvl="0">
      <w:start w:val="1"/>
      <w:numFmt w:val="decimal"/>
      <w:pStyle w:val="Normal-Numb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1"/>
        </w:tabs>
        <w:ind w:left="1871" w:hanging="1871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9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  <w:num w:numId="29">
    <w:abstractNumId w:val="13"/>
  </w:num>
  <w:num w:numId="3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FD"/>
    <w:rsid w:val="000313B0"/>
    <w:rsid w:val="00051449"/>
    <w:rsid w:val="00101BC9"/>
    <w:rsid w:val="001F0DD8"/>
    <w:rsid w:val="00237561"/>
    <w:rsid w:val="0027023C"/>
    <w:rsid w:val="00341840"/>
    <w:rsid w:val="00553365"/>
    <w:rsid w:val="0060117B"/>
    <w:rsid w:val="00625491"/>
    <w:rsid w:val="006C36A5"/>
    <w:rsid w:val="006C6779"/>
    <w:rsid w:val="006E5FE2"/>
    <w:rsid w:val="006E795B"/>
    <w:rsid w:val="00751DE4"/>
    <w:rsid w:val="008134D9"/>
    <w:rsid w:val="008A120B"/>
    <w:rsid w:val="008B0F4B"/>
    <w:rsid w:val="009C376D"/>
    <w:rsid w:val="009F50B3"/>
    <w:rsid w:val="00A666FD"/>
    <w:rsid w:val="00B00238"/>
    <w:rsid w:val="00B64BC9"/>
    <w:rsid w:val="00BC3EFD"/>
    <w:rsid w:val="00C15169"/>
    <w:rsid w:val="00C33765"/>
    <w:rsid w:val="00C97ACE"/>
    <w:rsid w:val="00CD5579"/>
    <w:rsid w:val="00CE7CE7"/>
    <w:rsid w:val="00F34DEB"/>
    <w:rsid w:val="00FC4986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F45E65"/>
  <w15:chartTrackingRefBased/>
  <w15:docId w15:val="{C8A887EB-5E0F-4195-8BDF-7EF553D0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B SansSerif" w:eastAsia="Times New Roman" w:hAnsi="SEB SansSerif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7" w:unhideWhenUsed="1"/>
    <w:lsdException w:name="toc 2" w:semiHidden="1" w:uiPriority="7" w:unhideWhenUsed="1"/>
    <w:lsdException w:name="toc 3" w:semiHidden="1" w:uiPriority="7" w:unhideWhenUsed="1"/>
    <w:lsdException w:name="toc 4" w:semiHidden="1" w:uiPriority="7" w:unhideWhenUsed="1"/>
    <w:lsdException w:name="toc 5" w:semiHidden="1" w:uiPriority="7" w:unhideWhenUsed="1"/>
    <w:lsdException w:name="toc 6" w:semiHidden="1" w:uiPriority="7" w:unhideWhenUsed="1"/>
    <w:lsdException w:name="toc 7" w:semiHidden="1" w:uiPriority="7" w:unhideWhenUsed="1"/>
    <w:lsdException w:name="toc 8" w:semiHidden="1" w:uiPriority="7" w:unhideWhenUsed="1"/>
    <w:lsdException w:name="toc 9" w:semiHidden="1" w:uiPriority="7" w:unhideWhenUsed="1"/>
    <w:lsdException w:name="Normal Indent" w:semiHidden="1" w:uiPriority="7" w:unhideWhenUsed="1"/>
    <w:lsdException w:name="footnote text" w:semiHidden="1" w:uiPriority="7" w:unhideWhenUsed="1"/>
    <w:lsdException w:name="annotation text" w:semiHidden="1" w:uiPriority="99" w:unhideWhenUsed="1"/>
    <w:lsdException w:name="header" w:semiHidden="1" w:uiPriority="7" w:unhideWhenUsed="1"/>
    <w:lsdException w:name="footer" w:semiHidden="1" w:uiPriority="7" w:unhideWhenUsed="1"/>
    <w:lsdException w:name="index heading" w:semiHidden="1" w:uiPriority="99" w:unhideWhenUsed="1"/>
    <w:lsdException w:name="caption" w:semiHidden="1" w:uiPriority="7" w:unhideWhenUsed="1" w:qFormat="1"/>
    <w:lsdException w:name="table of figures" w:semiHidden="1" w:uiPriority="7" w:unhideWhenUsed="1"/>
    <w:lsdException w:name="envelope address" w:semiHidden="1" w:uiPriority="7" w:unhideWhenUsed="1"/>
    <w:lsdException w:name="envelope return" w:semiHidden="1" w:uiPriority="7" w:unhideWhenUsed="1"/>
    <w:lsdException w:name="footnote reference" w:semiHidden="1" w:uiPriority="7" w:unhideWhenUsed="1"/>
    <w:lsdException w:name="annotation reference" w:semiHidden="1" w:uiPriority="99" w:unhideWhenUsed="1"/>
    <w:lsdException w:name="line number" w:semiHidden="1" w:uiPriority="8" w:unhideWhenUsed="1"/>
    <w:lsdException w:name="page number" w:semiHidden="1" w:uiPriority="7" w:unhideWhenUsed="1"/>
    <w:lsdException w:name="endnote reference" w:semiHidden="1" w:uiPriority="7" w:unhideWhenUsed="1"/>
    <w:lsdException w:name="endnote text" w:semiHidden="1" w:uiPriority="7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8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iPriority="8" w:unhideWhenUsed="1"/>
    <w:lsdException w:name="List 3" w:semiHidden="1" w:uiPriority="8" w:unhideWhenUsed="1"/>
    <w:lsdException w:name="List 4" w:semiHidden="1" w:uiPriority="8" w:unhideWhenUsed="1"/>
    <w:lsdException w:name="List 5" w:semiHidden="1" w:uiPriority="8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iPriority="8" w:unhideWhenUsed="1"/>
    <w:lsdException w:name="List Number 3" w:semiHidden="1" w:uiPriority="8" w:unhideWhenUsed="1"/>
    <w:lsdException w:name="List Number 4" w:semiHidden="1" w:uiPriority="8" w:unhideWhenUsed="1"/>
    <w:lsdException w:name="List Number 5" w:semiHidden="1" w:uiPriority="8" w:unhideWhenUsed="1"/>
    <w:lsdException w:name="Title" w:uiPriority="7" w:qFormat="1"/>
    <w:lsdException w:name="Closing" w:semiHidden="1" w:uiPriority="7" w:unhideWhenUsed="1"/>
    <w:lsdException w:name="Signature" w:semiHidden="1" w:uiPriority="7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iPriority="7" w:unhideWhenUsed="1"/>
    <w:lsdException w:name="List Continue" w:semiHidden="1" w:uiPriority="8" w:unhideWhenUsed="1"/>
    <w:lsdException w:name="List Continue 2" w:semiHidden="1" w:uiPriority="8" w:unhideWhenUsed="1"/>
    <w:lsdException w:name="List Continue 3" w:semiHidden="1" w:uiPriority="8" w:unhideWhenUsed="1"/>
    <w:lsdException w:name="List Continue 4" w:semiHidden="1" w:uiPriority="8" w:unhideWhenUsed="1"/>
    <w:lsdException w:name="List Continue 5" w:semiHidden="1" w:uiPriority="8" w:unhideWhenUsed="1"/>
    <w:lsdException w:name="Message Header" w:semiHidden="1" w:uiPriority="8" w:unhideWhenUsed="1"/>
    <w:lsdException w:name="Subtitle" w:uiPriority="7" w:qFormat="1"/>
    <w:lsdException w:name="Salutation" w:semiHidden="1" w:uiPriority="7" w:unhideWhenUsed="1"/>
    <w:lsdException w:name="Date" w:semiHidden="1" w:uiPriority="7" w:unhideWhenUsed="1"/>
    <w:lsdException w:name="Body Text First Indent" w:semiHidden="1" w:uiPriority="7" w:unhideWhenUsed="1"/>
    <w:lsdException w:name="Body Text First Indent 2" w:semiHidden="1" w:uiPriority="7" w:unhideWhenUsed="1"/>
    <w:lsdException w:name="Note Heading" w:semiHidden="1" w:uiPriority="7" w:unhideWhenUsed="1"/>
    <w:lsdException w:name="Body Text 2" w:semiHidden="1" w:uiPriority="7" w:unhideWhenUsed="1"/>
    <w:lsdException w:name="Body Text 3" w:semiHidden="1" w:uiPriority="7" w:unhideWhenUsed="1"/>
    <w:lsdException w:name="Body Text Indent 2" w:semiHidden="1" w:uiPriority="7" w:unhideWhenUsed="1"/>
    <w:lsdException w:name="Body Text Indent 3" w:semiHidden="1" w:uiPriority="7" w:unhideWhenUsed="1"/>
    <w:lsdException w:name="Block Text" w:semiHidden="1" w:uiPriority="7" w:unhideWhenUsed="1"/>
    <w:lsdException w:name="Hyperlink" w:semiHidden="1" w:uiPriority="8" w:unhideWhenUsed="1"/>
    <w:lsdException w:name="FollowedHyperlink" w:semiHidden="1" w:uiPriority="7" w:unhideWhenUsed="1"/>
    <w:lsdException w:name="Strong" w:uiPriority="7" w:qFormat="1"/>
    <w:lsdException w:name="Emphasis" w:uiPriority="7" w:qFormat="1"/>
    <w:lsdException w:name="Document Map" w:semiHidden="1" w:uiPriority="99" w:unhideWhenUsed="1"/>
    <w:lsdException w:name="Plain Text" w:semiHidden="1" w:uiPriority="7" w:unhideWhenUsed="1"/>
    <w:lsdException w:name="E-mail Signature" w:semiHidden="1" w:uiPriority="7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7" w:unhideWhenUsed="1"/>
    <w:lsdException w:name="HTML Acronym" w:semiHidden="1" w:uiPriority="8" w:unhideWhenUsed="1"/>
    <w:lsdException w:name="HTML Address" w:semiHidden="1" w:uiPriority="8" w:unhideWhenUsed="1"/>
    <w:lsdException w:name="HTML Cite" w:semiHidden="1" w:uiPriority="8" w:unhideWhenUsed="1"/>
    <w:lsdException w:name="HTML Code" w:semiHidden="1" w:uiPriority="8" w:unhideWhenUsed="1"/>
    <w:lsdException w:name="HTML Definition" w:semiHidden="1" w:uiPriority="8" w:unhideWhenUsed="1"/>
    <w:lsdException w:name="HTML Keyboard" w:semiHidden="1" w:uiPriority="8" w:unhideWhenUsed="1"/>
    <w:lsdException w:name="HTML Preformatted" w:semiHidden="1" w:uiPriority="8" w:unhideWhenUsed="1"/>
    <w:lsdException w:name="HTML Sample" w:semiHidden="1" w:uiPriority="8" w:unhideWhenUsed="1"/>
    <w:lsdException w:name="HTML Typewriter" w:semiHidden="1" w:uiPriority="8" w:unhideWhenUsed="1"/>
    <w:lsdException w:name="HTML Variable" w:semiHidden="1" w:uiPriority="8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6FD"/>
    <w:rPr>
      <w:rFonts w:ascii="Times New Roman" w:hAnsi="Times New Roman"/>
      <w:sz w:val="24"/>
      <w:szCs w:val="24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27023C"/>
    <w:pPr>
      <w:spacing w:before="240" w:after="240" w:line="360" w:lineRule="atLeast"/>
      <w:contextualSpacing/>
      <w:outlineLvl w:val="0"/>
    </w:pPr>
    <w:rPr>
      <w:rFonts w:cs="Arial"/>
      <w:b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27023C"/>
    <w:pPr>
      <w:spacing w:before="240" w:after="120" w:line="320" w:lineRule="atLeast"/>
      <w:contextualSpacing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27023C"/>
    <w:pPr>
      <w:spacing w:before="240" w:after="120"/>
      <w:contextualSpacing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1"/>
    <w:semiHidden/>
    <w:qFormat/>
    <w:rsid w:val="0027023C"/>
    <w:pPr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qFormat/>
    <w:rsid w:val="0027023C"/>
    <w:p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27023C"/>
    <w:p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qFormat/>
    <w:rsid w:val="0027023C"/>
    <w:pPr>
      <w:numPr>
        <w:ilvl w:val="6"/>
        <w:numId w:val="17"/>
      </w:numPr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1"/>
    <w:semiHidden/>
    <w:qFormat/>
    <w:rsid w:val="0027023C"/>
    <w:pPr>
      <w:outlineLvl w:val="7"/>
    </w:pPr>
    <w:rPr>
      <w:b/>
      <w:iCs/>
    </w:rPr>
  </w:style>
  <w:style w:type="paragraph" w:styleId="Heading9">
    <w:name w:val="heading 9"/>
    <w:basedOn w:val="Normal"/>
    <w:next w:val="Normal"/>
    <w:link w:val="Heading9Char"/>
    <w:uiPriority w:val="1"/>
    <w:semiHidden/>
    <w:qFormat/>
    <w:rsid w:val="0027023C"/>
    <w:p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7"/>
    <w:semiHidden/>
    <w:rsid w:val="0027023C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7"/>
    <w:semiHidden/>
    <w:rsid w:val="0027023C"/>
    <w:pPr>
      <w:spacing w:after="120"/>
    </w:pPr>
  </w:style>
  <w:style w:type="character" w:customStyle="1" w:styleId="BodyTextChar">
    <w:name w:val="Body Text Char"/>
    <w:link w:val="BodyText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2">
    <w:name w:val="Body Text 2"/>
    <w:basedOn w:val="Normal"/>
    <w:link w:val="BodyText2Char"/>
    <w:uiPriority w:val="7"/>
    <w:semiHidden/>
    <w:rsid w:val="0027023C"/>
    <w:pPr>
      <w:spacing w:after="120" w:line="480" w:lineRule="auto"/>
    </w:pPr>
  </w:style>
  <w:style w:type="character" w:customStyle="1" w:styleId="BodyText2Char">
    <w:name w:val="Body Text 2 Char"/>
    <w:link w:val="BodyText2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3">
    <w:name w:val="Body Text 3"/>
    <w:basedOn w:val="Normal"/>
    <w:link w:val="BodyText3Char"/>
    <w:uiPriority w:val="7"/>
    <w:semiHidden/>
    <w:rsid w:val="0027023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7"/>
    <w:semiHidden/>
    <w:rsid w:val="008A120B"/>
    <w:rPr>
      <w:rFonts w:ascii="SEB Basic" w:eastAsia="Times New Roman" w:hAnsi="SEB Basic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7"/>
    <w:semiHidden/>
    <w:rsid w:val="0027023C"/>
    <w:pPr>
      <w:ind w:firstLine="210"/>
    </w:pPr>
  </w:style>
  <w:style w:type="character" w:customStyle="1" w:styleId="BodyTextFirstIndentChar">
    <w:name w:val="Body Text First Indent Char"/>
    <w:link w:val="BodyTextFirstIndent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7"/>
    <w:semiHidden/>
    <w:rsid w:val="0027023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7"/>
    <w:semiHidden/>
    <w:rsid w:val="0027023C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7"/>
    <w:semiHidden/>
    <w:rsid w:val="0027023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7"/>
    <w:semiHidden/>
    <w:rsid w:val="0027023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7"/>
    <w:semiHidden/>
    <w:rsid w:val="008A120B"/>
    <w:rPr>
      <w:rFonts w:ascii="SEB Basic" w:eastAsia="Times New Roman" w:hAnsi="SEB Basic" w:cs="Times New Roman"/>
      <w:sz w:val="16"/>
      <w:szCs w:val="16"/>
      <w:lang w:val="en-GB"/>
    </w:rPr>
  </w:style>
  <w:style w:type="paragraph" w:styleId="Caption">
    <w:name w:val="caption"/>
    <w:basedOn w:val="Normal"/>
    <w:next w:val="Normal"/>
    <w:uiPriority w:val="7"/>
    <w:semiHidden/>
    <w:qFormat/>
    <w:rsid w:val="0027023C"/>
    <w:rPr>
      <w:b/>
      <w:bCs/>
      <w:sz w:val="16"/>
      <w:szCs w:val="20"/>
    </w:rPr>
  </w:style>
  <w:style w:type="paragraph" w:styleId="Closing">
    <w:name w:val="Closing"/>
    <w:basedOn w:val="Normal"/>
    <w:link w:val="ClosingChar"/>
    <w:uiPriority w:val="7"/>
    <w:semiHidden/>
    <w:rsid w:val="0027023C"/>
    <w:pPr>
      <w:ind w:left="4252"/>
    </w:pPr>
  </w:style>
  <w:style w:type="character" w:customStyle="1" w:styleId="ClosingChar">
    <w:name w:val="Closing Char"/>
    <w:link w:val="Closing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Date">
    <w:name w:val="Date"/>
    <w:basedOn w:val="Normal"/>
    <w:next w:val="Normal"/>
    <w:link w:val="DateChar"/>
    <w:uiPriority w:val="7"/>
    <w:semiHidden/>
    <w:rsid w:val="0027023C"/>
  </w:style>
  <w:style w:type="character" w:customStyle="1" w:styleId="DateChar">
    <w:name w:val="Date Char"/>
    <w:link w:val="Date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paragraph" w:styleId="E-mailSignature">
    <w:name w:val="E-mail Signature"/>
    <w:basedOn w:val="Normal"/>
    <w:link w:val="E-mailSignatureChar"/>
    <w:uiPriority w:val="7"/>
    <w:semiHidden/>
    <w:rsid w:val="0027023C"/>
  </w:style>
  <w:style w:type="character" w:customStyle="1" w:styleId="E-mailSignatureChar">
    <w:name w:val="E-mail Signature Char"/>
    <w:link w:val="E-mailSignature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character" w:styleId="Emphasis">
    <w:name w:val="Emphasis"/>
    <w:uiPriority w:val="7"/>
    <w:semiHidden/>
    <w:qFormat/>
    <w:rsid w:val="0027023C"/>
    <w:rPr>
      <w:i/>
      <w:iCs/>
    </w:rPr>
  </w:style>
  <w:style w:type="character" w:styleId="EndnoteReference">
    <w:name w:val="endnote reference"/>
    <w:uiPriority w:val="7"/>
    <w:semiHidden/>
    <w:rsid w:val="0027023C"/>
    <w:rPr>
      <w:vertAlign w:val="superscript"/>
    </w:rPr>
  </w:style>
  <w:style w:type="paragraph" w:styleId="EndnoteText">
    <w:name w:val="endnote text"/>
    <w:basedOn w:val="Normal"/>
    <w:link w:val="EndnoteTextChar"/>
    <w:uiPriority w:val="7"/>
    <w:semiHidden/>
    <w:rsid w:val="0027023C"/>
    <w:pPr>
      <w:spacing w:line="200" w:lineRule="atLeast"/>
    </w:pPr>
    <w:rPr>
      <w:sz w:val="15"/>
      <w:szCs w:val="20"/>
    </w:rPr>
  </w:style>
  <w:style w:type="character" w:customStyle="1" w:styleId="EndnoteTextChar">
    <w:name w:val="Endnote Text Char"/>
    <w:link w:val="EndnoteText"/>
    <w:uiPriority w:val="7"/>
    <w:semiHidden/>
    <w:rsid w:val="008A120B"/>
    <w:rPr>
      <w:rFonts w:ascii="SEB Basic" w:eastAsia="Times New Roman" w:hAnsi="SEB Basic" w:cs="Times New Roman"/>
      <w:sz w:val="15"/>
      <w:szCs w:val="20"/>
      <w:lang w:val="en-GB"/>
    </w:rPr>
  </w:style>
  <w:style w:type="paragraph" w:styleId="EnvelopeAddress">
    <w:name w:val="envelope address"/>
    <w:basedOn w:val="Normal"/>
    <w:uiPriority w:val="7"/>
    <w:semiHidden/>
    <w:rsid w:val="0027023C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7"/>
    <w:semiHidden/>
    <w:rsid w:val="0027023C"/>
    <w:rPr>
      <w:rFonts w:cs="Arial"/>
      <w:szCs w:val="20"/>
    </w:rPr>
  </w:style>
  <w:style w:type="character" w:styleId="FollowedHyperlink">
    <w:name w:val="FollowedHyperlink"/>
    <w:uiPriority w:val="7"/>
    <w:semiHidden/>
    <w:rsid w:val="0027023C"/>
    <w:rPr>
      <w:color w:val="800080"/>
      <w:u w:val="single"/>
    </w:rPr>
  </w:style>
  <w:style w:type="paragraph" w:styleId="Footer">
    <w:name w:val="footer"/>
    <w:basedOn w:val="Normal"/>
    <w:link w:val="FooterChar"/>
    <w:uiPriority w:val="7"/>
    <w:semiHidden/>
    <w:rsid w:val="0027023C"/>
    <w:pPr>
      <w:tabs>
        <w:tab w:val="center" w:pos="4819"/>
        <w:tab w:val="right" w:pos="9638"/>
      </w:tabs>
      <w:suppressAutoHyphens/>
      <w:spacing w:line="200" w:lineRule="atLeast"/>
    </w:pPr>
    <w:rPr>
      <w:noProof/>
      <w:sz w:val="15"/>
    </w:rPr>
  </w:style>
  <w:style w:type="character" w:customStyle="1" w:styleId="FooterChar">
    <w:name w:val="Footer Char"/>
    <w:link w:val="Footer"/>
    <w:uiPriority w:val="7"/>
    <w:semiHidden/>
    <w:rsid w:val="008A120B"/>
    <w:rPr>
      <w:rFonts w:ascii="SEB Basic" w:eastAsia="Times New Roman" w:hAnsi="SEB Basic" w:cs="Times New Roman"/>
      <w:noProof/>
      <w:sz w:val="15"/>
      <w:szCs w:val="24"/>
      <w:lang w:val="en-GB"/>
    </w:rPr>
  </w:style>
  <w:style w:type="character" w:styleId="FootnoteReference">
    <w:name w:val="footnote reference"/>
    <w:uiPriority w:val="7"/>
    <w:semiHidden/>
    <w:rsid w:val="0027023C"/>
    <w:rPr>
      <w:vertAlign w:val="superscript"/>
    </w:rPr>
  </w:style>
  <w:style w:type="paragraph" w:styleId="FootnoteText">
    <w:name w:val="footnote text"/>
    <w:basedOn w:val="Normal"/>
    <w:link w:val="FootnoteTextChar"/>
    <w:uiPriority w:val="7"/>
    <w:semiHidden/>
    <w:rsid w:val="0027023C"/>
    <w:pPr>
      <w:spacing w:line="200" w:lineRule="atLeast"/>
    </w:pPr>
    <w:rPr>
      <w:sz w:val="15"/>
      <w:szCs w:val="20"/>
    </w:rPr>
  </w:style>
  <w:style w:type="character" w:customStyle="1" w:styleId="FootnoteTextChar">
    <w:name w:val="Footnote Text Char"/>
    <w:link w:val="FootnoteText"/>
    <w:uiPriority w:val="7"/>
    <w:semiHidden/>
    <w:rsid w:val="008A120B"/>
    <w:rPr>
      <w:rFonts w:ascii="SEB Basic" w:eastAsia="Times New Roman" w:hAnsi="SEB Basic" w:cs="Times New Roman"/>
      <w:sz w:val="15"/>
      <w:szCs w:val="20"/>
      <w:lang w:val="en-GB"/>
    </w:rPr>
  </w:style>
  <w:style w:type="paragraph" w:styleId="Header">
    <w:name w:val="header"/>
    <w:basedOn w:val="Normal"/>
    <w:link w:val="HeaderChar"/>
    <w:uiPriority w:val="7"/>
    <w:semiHidden/>
    <w:rsid w:val="0027023C"/>
    <w:pPr>
      <w:tabs>
        <w:tab w:val="center" w:pos="4819"/>
        <w:tab w:val="right" w:pos="9638"/>
      </w:tabs>
      <w:suppressAutoHyphens/>
      <w:spacing w:line="200" w:lineRule="atLeast"/>
    </w:pPr>
    <w:rPr>
      <w:noProof/>
      <w:sz w:val="15"/>
    </w:rPr>
  </w:style>
  <w:style w:type="character" w:customStyle="1" w:styleId="HeaderChar">
    <w:name w:val="Header Char"/>
    <w:link w:val="Header"/>
    <w:uiPriority w:val="7"/>
    <w:semiHidden/>
    <w:rsid w:val="008A120B"/>
    <w:rPr>
      <w:rFonts w:ascii="SEB Basic" w:eastAsia="Times New Roman" w:hAnsi="SEB Basic" w:cs="Times New Roman"/>
      <w:noProof/>
      <w:sz w:val="15"/>
      <w:szCs w:val="24"/>
      <w:lang w:val="en-GB"/>
    </w:rPr>
  </w:style>
  <w:style w:type="character" w:customStyle="1" w:styleId="Heading1Char">
    <w:name w:val="Heading 1 Char"/>
    <w:link w:val="Heading1"/>
    <w:uiPriority w:val="1"/>
    <w:rsid w:val="008A120B"/>
    <w:rPr>
      <w:rFonts w:ascii="SEB Basic" w:eastAsia="Times New Roman" w:hAnsi="SEB Basic" w:cs="Arial"/>
      <w:b/>
      <w:bCs/>
      <w:sz w:val="30"/>
      <w:szCs w:val="32"/>
      <w:lang w:val="en-GB"/>
    </w:rPr>
  </w:style>
  <w:style w:type="paragraph" w:customStyle="1" w:styleId="Heading1withnumbering">
    <w:name w:val="Heading 1 with numbering"/>
    <w:basedOn w:val="Heading1"/>
    <w:next w:val="Normal"/>
    <w:uiPriority w:val="1"/>
    <w:rsid w:val="0027023C"/>
    <w:pPr>
      <w:numPr>
        <w:numId w:val="17"/>
      </w:numPr>
    </w:pPr>
  </w:style>
  <w:style w:type="character" w:customStyle="1" w:styleId="Heading2Char">
    <w:name w:val="Heading 2 Char"/>
    <w:link w:val="Heading2"/>
    <w:uiPriority w:val="1"/>
    <w:rsid w:val="008A120B"/>
    <w:rPr>
      <w:rFonts w:ascii="SEB Basic" w:eastAsia="Times New Roman" w:hAnsi="SEB Basic" w:cs="Arial"/>
      <w:b/>
      <w:bCs/>
      <w:iCs/>
      <w:sz w:val="26"/>
      <w:szCs w:val="28"/>
      <w:lang w:val="en-GB"/>
    </w:rPr>
  </w:style>
  <w:style w:type="paragraph" w:customStyle="1" w:styleId="Heading2withnumbering">
    <w:name w:val="Heading 2 with numbering"/>
    <w:basedOn w:val="Heading2"/>
    <w:next w:val="Normal"/>
    <w:uiPriority w:val="1"/>
    <w:rsid w:val="0027023C"/>
    <w:pPr>
      <w:numPr>
        <w:ilvl w:val="1"/>
        <w:numId w:val="17"/>
      </w:numPr>
    </w:pPr>
  </w:style>
  <w:style w:type="character" w:customStyle="1" w:styleId="Heading3Char">
    <w:name w:val="Heading 3 Char"/>
    <w:link w:val="Heading3"/>
    <w:uiPriority w:val="1"/>
    <w:rsid w:val="008A120B"/>
    <w:rPr>
      <w:rFonts w:ascii="SEB Basic" w:eastAsia="Times New Roman" w:hAnsi="SEB Basic" w:cs="Arial"/>
      <w:b/>
      <w:bCs/>
      <w:szCs w:val="26"/>
      <w:lang w:val="en-GB"/>
    </w:rPr>
  </w:style>
  <w:style w:type="paragraph" w:customStyle="1" w:styleId="Heading3withnumbering">
    <w:name w:val="Heading 3 with numbering"/>
    <w:basedOn w:val="Heading3"/>
    <w:next w:val="Normal"/>
    <w:uiPriority w:val="1"/>
    <w:rsid w:val="0027023C"/>
    <w:pPr>
      <w:numPr>
        <w:ilvl w:val="2"/>
        <w:numId w:val="17"/>
      </w:numPr>
    </w:pPr>
  </w:style>
  <w:style w:type="character" w:customStyle="1" w:styleId="Heading4Char">
    <w:name w:val="Heading 4 Char"/>
    <w:link w:val="Heading4"/>
    <w:uiPriority w:val="1"/>
    <w:semiHidden/>
    <w:rsid w:val="008A120B"/>
    <w:rPr>
      <w:rFonts w:ascii="SEB Basic" w:eastAsia="Times New Roman" w:hAnsi="SEB Basic" w:cs="Times New Roman"/>
      <w:bCs/>
      <w:i/>
      <w:szCs w:val="28"/>
      <w:lang w:val="en-GB"/>
    </w:rPr>
  </w:style>
  <w:style w:type="character" w:customStyle="1" w:styleId="Heading5Char">
    <w:name w:val="Heading 5 Char"/>
    <w:link w:val="Heading5"/>
    <w:uiPriority w:val="1"/>
    <w:semiHidden/>
    <w:rsid w:val="008A120B"/>
    <w:rPr>
      <w:rFonts w:ascii="SEB Basic" w:eastAsia="Times New Roman" w:hAnsi="SEB Basic" w:cs="Times New Roman"/>
      <w:b/>
      <w:bCs/>
      <w:iCs/>
      <w:szCs w:val="26"/>
      <w:lang w:val="en-GB"/>
    </w:rPr>
  </w:style>
  <w:style w:type="character" w:customStyle="1" w:styleId="Heading6Char">
    <w:name w:val="Heading 6 Char"/>
    <w:link w:val="Heading6"/>
    <w:uiPriority w:val="1"/>
    <w:semiHidden/>
    <w:rsid w:val="008A120B"/>
    <w:rPr>
      <w:rFonts w:ascii="SEB Basic" w:eastAsia="Times New Roman" w:hAnsi="SEB Basic" w:cs="Times New Roman"/>
      <w:b/>
      <w:bCs/>
      <w:lang w:val="en-GB"/>
    </w:rPr>
  </w:style>
  <w:style w:type="character" w:customStyle="1" w:styleId="Heading7Char">
    <w:name w:val="Heading 7 Char"/>
    <w:link w:val="Heading7"/>
    <w:uiPriority w:val="1"/>
    <w:semiHidden/>
    <w:rsid w:val="008A120B"/>
    <w:rPr>
      <w:rFonts w:ascii="SEB Basic" w:eastAsia="Times New Roman" w:hAnsi="SEB Basic" w:cs="Times New Roman"/>
      <w:b/>
      <w:szCs w:val="24"/>
      <w:lang w:val="en-GB"/>
    </w:rPr>
  </w:style>
  <w:style w:type="character" w:customStyle="1" w:styleId="Heading8Char">
    <w:name w:val="Heading 8 Char"/>
    <w:link w:val="Heading8"/>
    <w:uiPriority w:val="1"/>
    <w:semiHidden/>
    <w:rsid w:val="008A120B"/>
    <w:rPr>
      <w:rFonts w:ascii="SEB Basic" w:eastAsia="Times New Roman" w:hAnsi="SEB Basic" w:cs="Times New Roman"/>
      <w:b/>
      <w:iCs/>
      <w:szCs w:val="24"/>
      <w:lang w:val="en-GB"/>
    </w:rPr>
  </w:style>
  <w:style w:type="character" w:customStyle="1" w:styleId="Heading9Char">
    <w:name w:val="Heading 9 Char"/>
    <w:link w:val="Heading9"/>
    <w:uiPriority w:val="1"/>
    <w:semiHidden/>
    <w:rsid w:val="008A120B"/>
    <w:rPr>
      <w:rFonts w:ascii="SEB Basic" w:eastAsia="Times New Roman" w:hAnsi="SEB Basic" w:cs="Arial"/>
      <w:b/>
      <w:lang w:val="en-GB"/>
    </w:rPr>
  </w:style>
  <w:style w:type="character" w:styleId="HTMLAcronym">
    <w:name w:val="HTML Acronym"/>
    <w:basedOn w:val="DefaultParagraphFont"/>
    <w:uiPriority w:val="8"/>
    <w:semiHidden/>
    <w:rsid w:val="0027023C"/>
  </w:style>
  <w:style w:type="paragraph" w:styleId="HTMLAddress">
    <w:name w:val="HTML Address"/>
    <w:basedOn w:val="Normal"/>
    <w:link w:val="HTMLAddressChar"/>
    <w:uiPriority w:val="8"/>
    <w:semiHidden/>
    <w:rsid w:val="0027023C"/>
    <w:rPr>
      <w:i/>
      <w:iCs/>
    </w:rPr>
  </w:style>
  <w:style w:type="character" w:customStyle="1" w:styleId="HTMLAddressChar">
    <w:name w:val="HTML Address Char"/>
    <w:link w:val="HTMLAddress"/>
    <w:uiPriority w:val="8"/>
    <w:semiHidden/>
    <w:rsid w:val="008A120B"/>
    <w:rPr>
      <w:rFonts w:ascii="SEB Basic" w:eastAsia="Times New Roman" w:hAnsi="SEB Basic" w:cs="Times New Roman"/>
      <w:i/>
      <w:iCs/>
      <w:szCs w:val="24"/>
      <w:lang w:val="en-GB"/>
    </w:rPr>
  </w:style>
  <w:style w:type="character" w:styleId="HTMLCite">
    <w:name w:val="HTML Cite"/>
    <w:uiPriority w:val="8"/>
    <w:semiHidden/>
    <w:rsid w:val="0027023C"/>
    <w:rPr>
      <w:i/>
      <w:iCs/>
    </w:rPr>
  </w:style>
  <w:style w:type="character" w:styleId="HTMLCode">
    <w:name w:val="HTML Code"/>
    <w:uiPriority w:val="8"/>
    <w:semiHidden/>
    <w:rsid w:val="0027023C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8"/>
    <w:semiHidden/>
    <w:rsid w:val="0027023C"/>
    <w:rPr>
      <w:i/>
      <w:iCs/>
    </w:rPr>
  </w:style>
  <w:style w:type="character" w:styleId="HTMLKeyboard">
    <w:name w:val="HTML Keyboard"/>
    <w:uiPriority w:val="8"/>
    <w:semiHidden/>
    <w:rsid w:val="0027023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8"/>
    <w:semiHidden/>
    <w:rsid w:val="0027023C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link w:val="HTMLPreformatted"/>
    <w:uiPriority w:val="8"/>
    <w:semiHidden/>
    <w:rsid w:val="008A120B"/>
    <w:rPr>
      <w:rFonts w:ascii="Courier New" w:eastAsia="Times New Roman" w:hAnsi="Courier New" w:cs="Courier New"/>
      <w:szCs w:val="20"/>
      <w:lang w:val="en-GB"/>
    </w:rPr>
  </w:style>
  <w:style w:type="character" w:styleId="HTMLSample">
    <w:name w:val="HTML Sample"/>
    <w:uiPriority w:val="8"/>
    <w:semiHidden/>
    <w:rsid w:val="0027023C"/>
    <w:rPr>
      <w:rFonts w:ascii="Courier New" w:hAnsi="Courier New" w:cs="Courier New"/>
    </w:rPr>
  </w:style>
  <w:style w:type="character" w:styleId="HTMLTypewriter">
    <w:name w:val="HTML Typewriter"/>
    <w:uiPriority w:val="8"/>
    <w:semiHidden/>
    <w:rsid w:val="0027023C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8"/>
    <w:semiHidden/>
    <w:rsid w:val="0027023C"/>
    <w:rPr>
      <w:i/>
      <w:iCs/>
    </w:rPr>
  </w:style>
  <w:style w:type="character" w:styleId="Hyperlink">
    <w:name w:val="Hyperlink"/>
    <w:uiPriority w:val="8"/>
    <w:semiHidden/>
    <w:rsid w:val="0027023C"/>
    <w:rPr>
      <w:color w:val="0000FF"/>
      <w:u w:val="single"/>
    </w:rPr>
  </w:style>
  <w:style w:type="paragraph" w:customStyle="1" w:styleId="Hlsningsfras-Eng">
    <w:name w:val="Hälsningsfras-Eng"/>
    <w:basedOn w:val="Normal"/>
    <w:next w:val="Normal"/>
    <w:uiPriority w:val="8"/>
    <w:semiHidden/>
    <w:rsid w:val="0027023C"/>
  </w:style>
  <w:style w:type="character" w:styleId="LineNumber">
    <w:name w:val="line number"/>
    <w:basedOn w:val="DefaultParagraphFont"/>
    <w:uiPriority w:val="8"/>
    <w:semiHidden/>
    <w:rsid w:val="0027023C"/>
  </w:style>
  <w:style w:type="paragraph" w:styleId="List">
    <w:name w:val="List"/>
    <w:basedOn w:val="Normal"/>
    <w:uiPriority w:val="8"/>
    <w:semiHidden/>
    <w:rsid w:val="0027023C"/>
    <w:pPr>
      <w:ind w:left="283" w:hanging="283"/>
    </w:pPr>
  </w:style>
  <w:style w:type="paragraph" w:styleId="List2">
    <w:name w:val="List 2"/>
    <w:basedOn w:val="Normal"/>
    <w:uiPriority w:val="8"/>
    <w:semiHidden/>
    <w:rsid w:val="0027023C"/>
    <w:pPr>
      <w:ind w:left="566" w:hanging="283"/>
    </w:pPr>
  </w:style>
  <w:style w:type="paragraph" w:styleId="List3">
    <w:name w:val="List 3"/>
    <w:basedOn w:val="Normal"/>
    <w:uiPriority w:val="8"/>
    <w:semiHidden/>
    <w:rsid w:val="0027023C"/>
    <w:pPr>
      <w:ind w:left="849" w:hanging="283"/>
    </w:pPr>
  </w:style>
  <w:style w:type="paragraph" w:styleId="List4">
    <w:name w:val="List 4"/>
    <w:basedOn w:val="Normal"/>
    <w:uiPriority w:val="8"/>
    <w:semiHidden/>
    <w:rsid w:val="0027023C"/>
    <w:pPr>
      <w:ind w:left="1132" w:hanging="283"/>
    </w:pPr>
  </w:style>
  <w:style w:type="paragraph" w:styleId="List5">
    <w:name w:val="List 5"/>
    <w:basedOn w:val="Normal"/>
    <w:uiPriority w:val="8"/>
    <w:semiHidden/>
    <w:rsid w:val="0027023C"/>
    <w:pPr>
      <w:ind w:left="1415" w:hanging="283"/>
    </w:pPr>
  </w:style>
  <w:style w:type="paragraph" w:styleId="ListBullet">
    <w:name w:val="List Bullet"/>
    <w:basedOn w:val="Normal"/>
    <w:uiPriority w:val="2"/>
    <w:qFormat/>
    <w:rsid w:val="0027023C"/>
    <w:pPr>
      <w:numPr>
        <w:numId w:val="18"/>
      </w:numPr>
    </w:pPr>
  </w:style>
  <w:style w:type="paragraph" w:styleId="ListBullet2">
    <w:name w:val="List Bullet 2"/>
    <w:basedOn w:val="Normal"/>
    <w:uiPriority w:val="8"/>
    <w:semiHidden/>
    <w:rsid w:val="0027023C"/>
    <w:pPr>
      <w:numPr>
        <w:numId w:val="19"/>
      </w:numPr>
    </w:pPr>
  </w:style>
  <w:style w:type="paragraph" w:styleId="ListBullet3">
    <w:name w:val="List Bullet 3"/>
    <w:basedOn w:val="Normal"/>
    <w:uiPriority w:val="8"/>
    <w:semiHidden/>
    <w:rsid w:val="0027023C"/>
    <w:pPr>
      <w:numPr>
        <w:numId w:val="20"/>
      </w:numPr>
    </w:pPr>
  </w:style>
  <w:style w:type="paragraph" w:styleId="ListBullet4">
    <w:name w:val="List Bullet 4"/>
    <w:basedOn w:val="Normal"/>
    <w:uiPriority w:val="8"/>
    <w:semiHidden/>
    <w:rsid w:val="0027023C"/>
    <w:pPr>
      <w:numPr>
        <w:numId w:val="21"/>
      </w:numPr>
    </w:pPr>
  </w:style>
  <w:style w:type="paragraph" w:styleId="ListBullet5">
    <w:name w:val="List Bullet 5"/>
    <w:basedOn w:val="Normal"/>
    <w:uiPriority w:val="8"/>
    <w:semiHidden/>
    <w:rsid w:val="0027023C"/>
    <w:pPr>
      <w:numPr>
        <w:numId w:val="22"/>
      </w:numPr>
    </w:pPr>
  </w:style>
  <w:style w:type="paragraph" w:styleId="ListContinue">
    <w:name w:val="List Continue"/>
    <w:basedOn w:val="Normal"/>
    <w:uiPriority w:val="8"/>
    <w:semiHidden/>
    <w:rsid w:val="0027023C"/>
    <w:pPr>
      <w:spacing w:after="120"/>
      <w:ind w:left="283"/>
    </w:pPr>
  </w:style>
  <w:style w:type="paragraph" w:styleId="ListContinue2">
    <w:name w:val="List Continue 2"/>
    <w:basedOn w:val="Normal"/>
    <w:uiPriority w:val="8"/>
    <w:semiHidden/>
    <w:rsid w:val="0027023C"/>
    <w:pPr>
      <w:spacing w:after="120"/>
      <w:ind w:left="566"/>
    </w:pPr>
  </w:style>
  <w:style w:type="paragraph" w:styleId="ListContinue3">
    <w:name w:val="List Continue 3"/>
    <w:basedOn w:val="Normal"/>
    <w:uiPriority w:val="8"/>
    <w:semiHidden/>
    <w:rsid w:val="0027023C"/>
    <w:pPr>
      <w:spacing w:after="120"/>
      <w:ind w:left="849"/>
    </w:pPr>
  </w:style>
  <w:style w:type="paragraph" w:styleId="ListContinue4">
    <w:name w:val="List Continue 4"/>
    <w:basedOn w:val="Normal"/>
    <w:uiPriority w:val="8"/>
    <w:semiHidden/>
    <w:rsid w:val="0027023C"/>
    <w:pPr>
      <w:spacing w:after="120"/>
      <w:ind w:left="1132"/>
    </w:pPr>
  </w:style>
  <w:style w:type="paragraph" w:styleId="ListContinue5">
    <w:name w:val="List Continue 5"/>
    <w:basedOn w:val="Normal"/>
    <w:uiPriority w:val="8"/>
    <w:semiHidden/>
    <w:rsid w:val="0027023C"/>
    <w:pPr>
      <w:spacing w:after="120"/>
      <w:ind w:left="1415"/>
    </w:pPr>
  </w:style>
  <w:style w:type="paragraph" w:styleId="ListNumber">
    <w:name w:val="List Number"/>
    <w:basedOn w:val="Normal"/>
    <w:uiPriority w:val="2"/>
    <w:qFormat/>
    <w:rsid w:val="0027023C"/>
    <w:pPr>
      <w:numPr>
        <w:numId w:val="23"/>
      </w:numPr>
    </w:pPr>
  </w:style>
  <w:style w:type="paragraph" w:styleId="ListNumber2">
    <w:name w:val="List Number 2"/>
    <w:basedOn w:val="Normal"/>
    <w:uiPriority w:val="8"/>
    <w:semiHidden/>
    <w:rsid w:val="0027023C"/>
    <w:pPr>
      <w:numPr>
        <w:numId w:val="24"/>
      </w:numPr>
    </w:pPr>
  </w:style>
  <w:style w:type="paragraph" w:styleId="ListNumber3">
    <w:name w:val="List Number 3"/>
    <w:basedOn w:val="Normal"/>
    <w:uiPriority w:val="8"/>
    <w:semiHidden/>
    <w:rsid w:val="0027023C"/>
    <w:pPr>
      <w:numPr>
        <w:numId w:val="25"/>
      </w:numPr>
    </w:pPr>
  </w:style>
  <w:style w:type="paragraph" w:styleId="ListNumber4">
    <w:name w:val="List Number 4"/>
    <w:basedOn w:val="Normal"/>
    <w:uiPriority w:val="8"/>
    <w:semiHidden/>
    <w:rsid w:val="0027023C"/>
    <w:pPr>
      <w:numPr>
        <w:numId w:val="26"/>
      </w:numPr>
    </w:pPr>
  </w:style>
  <w:style w:type="paragraph" w:styleId="ListNumber5">
    <w:name w:val="List Number 5"/>
    <w:basedOn w:val="Normal"/>
    <w:uiPriority w:val="8"/>
    <w:semiHidden/>
    <w:rsid w:val="0027023C"/>
    <w:pPr>
      <w:numPr>
        <w:numId w:val="27"/>
      </w:numPr>
    </w:pPr>
  </w:style>
  <w:style w:type="paragraph" w:styleId="MessageHeader">
    <w:name w:val="Message Header"/>
    <w:basedOn w:val="Normal"/>
    <w:link w:val="MessageHeaderChar"/>
    <w:uiPriority w:val="8"/>
    <w:semiHidden/>
    <w:rsid w:val="002702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link w:val="MessageHeader"/>
    <w:uiPriority w:val="8"/>
    <w:semiHidden/>
    <w:rsid w:val="008A120B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7"/>
    <w:semiHidden/>
    <w:qFormat/>
    <w:rsid w:val="0027023C"/>
    <w:rPr>
      <w:rFonts w:ascii="SEB Basic" w:hAnsi="SEB Basic"/>
      <w:sz w:val="22"/>
      <w:szCs w:val="24"/>
      <w:lang w:val="en-GB" w:eastAsia="en-US"/>
    </w:rPr>
  </w:style>
  <w:style w:type="paragraph" w:customStyle="1" w:styleId="Normal-Bullet">
    <w:name w:val="Normal - Bullet"/>
    <w:basedOn w:val="Normal"/>
    <w:uiPriority w:val="2"/>
    <w:rsid w:val="0027023C"/>
    <w:pPr>
      <w:numPr>
        <w:numId w:val="28"/>
      </w:numPr>
    </w:pPr>
  </w:style>
  <w:style w:type="paragraph" w:customStyle="1" w:styleId="Normal-Documentheading">
    <w:name w:val="Normal - Document heading"/>
    <w:basedOn w:val="Normal"/>
    <w:uiPriority w:val="3"/>
    <w:semiHidden/>
    <w:rsid w:val="0027023C"/>
    <w:pPr>
      <w:spacing w:after="240" w:line="360" w:lineRule="atLeast"/>
    </w:pPr>
    <w:rPr>
      <w:b/>
      <w:sz w:val="30"/>
    </w:rPr>
  </w:style>
  <w:style w:type="paragraph" w:customStyle="1" w:styleId="Normal-Documentinfo">
    <w:name w:val="Normal - Document info"/>
    <w:basedOn w:val="Normal"/>
    <w:next w:val="Normal"/>
    <w:uiPriority w:val="3"/>
    <w:semiHidden/>
    <w:rsid w:val="0027023C"/>
    <w:pPr>
      <w:spacing w:line="200" w:lineRule="atLeast"/>
    </w:pPr>
    <w:rPr>
      <w:sz w:val="15"/>
    </w:rPr>
  </w:style>
  <w:style w:type="paragraph" w:customStyle="1" w:styleId="Normal-Informationtext">
    <w:name w:val="Normal - Information text"/>
    <w:basedOn w:val="Normal"/>
    <w:link w:val="Normal-InformationtextChar"/>
    <w:uiPriority w:val="3"/>
    <w:semiHidden/>
    <w:rsid w:val="0027023C"/>
    <w:pPr>
      <w:spacing w:line="240" w:lineRule="atLeast"/>
    </w:pPr>
  </w:style>
  <w:style w:type="character" w:customStyle="1" w:styleId="Normal-InformationtextChar">
    <w:name w:val="Normal - Information text Char"/>
    <w:link w:val="Normal-Informationtext"/>
    <w:uiPriority w:val="3"/>
    <w:semiHidden/>
    <w:rsid w:val="0027023C"/>
    <w:rPr>
      <w:rFonts w:ascii="SEB Basic" w:eastAsia="Times New Roman" w:hAnsi="SEB Basic" w:cs="Times New Roman"/>
      <w:szCs w:val="24"/>
      <w:lang w:val="en-GB"/>
    </w:rPr>
  </w:style>
  <w:style w:type="paragraph" w:customStyle="1" w:styleId="Normal-Numbering">
    <w:name w:val="Normal - Numbering"/>
    <w:basedOn w:val="Normal"/>
    <w:uiPriority w:val="2"/>
    <w:rsid w:val="0027023C"/>
    <w:pPr>
      <w:numPr>
        <w:numId w:val="29"/>
      </w:numPr>
    </w:pPr>
  </w:style>
  <w:style w:type="paragraph" w:customStyle="1" w:styleId="Normal-Senderinfo">
    <w:name w:val="Normal - Sender info"/>
    <w:basedOn w:val="Normal"/>
    <w:uiPriority w:val="3"/>
    <w:semiHidden/>
    <w:rsid w:val="0027023C"/>
    <w:pPr>
      <w:keepNext/>
      <w:keepLines/>
    </w:pPr>
    <w:rPr>
      <w:b/>
    </w:rPr>
  </w:style>
  <w:style w:type="paragraph" w:customStyle="1" w:styleId="Normal-TableColomnHeading">
    <w:name w:val="Normal - Table Colomn Heading"/>
    <w:basedOn w:val="Normal"/>
    <w:uiPriority w:val="3"/>
    <w:semiHidden/>
    <w:rsid w:val="0027023C"/>
    <w:pPr>
      <w:spacing w:line="220" w:lineRule="atLeast"/>
    </w:pPr>
    <w:rPr>
      <w:b/>
      <w:sz w:val="18"/>
    </w:rPr>
  </w:style>
  <w:style w:type="paragraph" w:customStyle="1" w:styleId="Normal-TableHeading">
    <w:name w:val="Normal - Table Heading"/>
    <w:basedOn w:val="Normal"/>
    <w:uiPriority w:val="3"/>
    <w:semiHidden/>
    <w:rsid w:val="0027023C"/>
    <w:pPr>
      <w:spacing w:line="260" w:lineRule="atLeast"/>
    </w:pPr>
    <w:rPr>
      <w:b/>
      <w:sz w:val="18"/>
    </w:rPr>
  </w:style>
  <w:style w:type="paragraph" w:customStyle="1" w:styleId="Normal-TableNumbers">
    <w:name w:val="Normal - Table Numbers"/>
    <w:basedOn w:val="Normal-Tabletext"/>
    <w:uiPriority w:val="3"/>
    <w:semiHidden/>
    <w:rsid w:val="0027023C"/>
    <w:pPr>
      <w:jc w:val="right"/>
    </w:pPr>
  </w:style>
  <w:style w:type="paragraph" w:customStyle="1" w:styleId="Normal-TableNumbersTotal">
    <w:name w:val="Normal - Table Numbers Total"/>
    <w:basedOn w:val="Normal-TableNumbers"/>
    <w:uiPriority w:val="3"/>
    <w:semiHidden/>
    <w:rsid w:val="0027023C"/>
    <w:rPr>
      <w:b/>
    </w:rPr>
  </w:style>
  <w:style w:type="paragraph" w:customStyle="1" w:styleId="Normal-Tabletext">
    <w:name w:val="Normal - Table text"/>
    <w:basedOn w:val="Normal"/>
    <w:uiPriority w:val="3"/>
    <w:semiHidden/>
    <w:rsid w:val="0027023C"/>
    <w:pPr>
      <w:spacing w:line="220" w:lineRule="atLeast"/>
    </w:pPr>
    <w:rPr>
      <w:sz w:val="18"/>
    </w:rPr>
  </w:style>
  <w:style w:type="paragraph" w:customStyle="1" w:styleId="Normal-Userinfo">
    <w:name w:val="Normal - User info"/>
    <w:basedOn w:val="Normal"/>
    <w:next w:val="Normal"/>
    <w:uiPriority w:val="7"/>
    <w:semiHidden/>
    <w:rsid w:val="0027023C"/>
    <w:pPr>
      <w:keepNext/>
      <w:keepLines/>
      <w:spacing w:line="200" w:lineRule="atLeast"/>
    </w:pPr>
    <w:rPr>
      <w:i/>
      <w:sz w:val="16"/>
    </w:rPr>
  </w:style>
  <w:style w:type="paragraph" w:styleId="NormalWeb">
    <w:name w:val="Normal (Web)"/>
    <w:basedOn w:val="Normal"/>
    <w:uiPriority w:val="7"/>
    <w:semiHidden/>
    <w:rsid w:val="0027023C"/>
  </w:style>
  <w:style w:type="paragraph" w:styleId="NormalIndent">
    <w:name w:val="Normal Indent"/>
    <w:basedOn w:val="Normal"/>
    <w:uiPriority w:val="7"/>
    <w:semiHidden/>
    <w:rsid w:val="0027023C"/>
    <w:pPr>
      <w:ind w:left="1304"/>
    </w:pPr>
  </w:style>
  <w:style w:type="paragraph" w:styleId="NoteHeading">
    <w:name w:val="Note Heading"/>
    <w:basedOn w:val="Normal"/>
    <w:next w:val="Normal"/>
    <w:link w:val="NoteHeadingChar"/>
    <w:uiPriority w:val="7"/>
    <w:semiHidden/>
    <w:rsid w:val="0027023C"/>
  </w:style>
  <w:style w:type="character" w:customStyle="1" w:styleId="NoteHeadingChar">
    <w:name w:val="Note Heading Char"/>
    <w:link w:val="NoteHeading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character" w:styleId="PageNumber">
    <w:name w:val="page number"/>
    <w:uiPriority w:val="7"/>
    <w:semiHidden/>
    <w:rsid w:val="0027023C"/>
    <w:rPr>
      <w:rFonts w:ascii="SEB Basic" w:hAnsi="SEB Basic"/>
      <w:sz w:val="15"/>
    </w:rPr>
  </w:style>
  <w:style w:type="paragraph" w:styleId="PlainText">
    <w:name w:val="Plain Text"/>
    <w:basedOn w:val="Normal"/>
    <w:link w:val="PlainTextChar"/>
    <w:uiPriority w:val="7"/>
    <w:semiHidden/>
    <w:rsid w:val="0027023C"/>
    <w:rPr>
      <w:rFonts w:cs="Courier New"/>
      <w:szCs w:val="20"/>
    </w:rPr>
  </w:style>
  <w:style w:type="character" w:customStyle="1" w:styleId="PlainTextChar">
    <w:name w:val="Plain Text Char"/>
    <w:link w:val="PlainText"/>
    <w:uiPriority w:val="7"/>
    <w:semiHidden/>
    <w:rsid w:val="008A120B"/>
    <w:rPr>
      <w:rFonts w:ascii="SEB Basic" w:eastAsia="Times New Roman" w:hAnsi="SEB Basic" w:cs="Courier New"/>
      <w:szCs w:val="20"/>
      <w:lang w:val="en-GB"/>
    </w:rPr>
  </w:style>
  <w:style w:type="paragraph" w:customStyle="1" w:styleId="Rubrik-brevEng">
    <w:name w:val="Rubrik-brevEng"/>
    <w:basedOn w:val="Normal-Documentheading"/>
    <w:next w:val="Normal"/>
    <w:uiPriority w:val="7"/>
    <w:semiHidden/>
    <w:rsid w:val="0027023C"/>
  </w:style>
  <w:style w:type="paragraph" w:customStyle="1" w:styleId="Rubrik-brevSv">
    <w:name w:val="Rubrik-brevSv"/>
    <w:basedOn w:val="Normal-Documentheading"/>
    <w:next w:val="Normal"/>
    <w:uiPriority w:val="7"/>
    <w:semiHidden/>
    <w:rsid w:val="0027023C"/>
  </w:style>
  <w:style w:type="paragraph" w:styleId="Salutation">
    <w:name w:val="Salutation"/>
    <w:basedOn w:val="Normal"/>
    <w:next w:val="Normal"/>
    <w:link w:val="SalutationChar"/>
    <w:uiPriority w:val="7"/>
    <w:semiHidden/>
    <w:rsid w:val="0027023C"/>
  </w:style>
  <w:style w:type="character" w:customStyle="1" w:styleId="SalutationChar">
    <w:name w:val="Salutation Char"/>
    <w:link w:val="Salutation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table" w:customStyle="1" w:styleId="SEB">
    <w:name w:val="SEB"/>
    <w:basedOn w:val="TableNormal"/>
    <w:rsid w:val="0027023C"/>
    <w:pPr>
      <w:spacing w:line="220" w:lineRule="atLeast"/>
    </w:pPr>
    <w:rPr>
      <w:rFonts w:ascii="SEB Basic" w:hAnsi="SEB Basic"/>
      <w:sz w:val="18"/>
      <w:lang w:val="en-GB" w:eastAsia="en-GB"/>
    </w:rPr>
    <w:tblPr>
      <w:tblStyleRowBandSize w:val="1"/>
      <w:tblStyleCol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Tahoma" w:hAnsi="Tahoma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Tahoma" w:hAnsi="Tahoma"/>
        <w:b/>
        <w:sz w:val="18"/>
      </w:rPr>
    </w:tblStylePr>
  </w:style>
  <w:style w:type="paragraph" w:styleId="Signature">
    <w:name w:val="Signature"/>
    <w:basedOn w:val="Normal"/>
    <w:link w:val="SignatureChar"/>
    <w:uiPriority w:val="7"/>
    <w:semiHidden/>
    <w:rsid w:val="0027023C"/>
    <w:pPr>
      <w:ind w:left="4252"/>
    </w:pPr>
  </w:style>
  <w:style w:type="character" w:customStyle="1" w:styleId="SignatureChar">
    <w:name w:val="Signature Char"/>
    <w:link w:val="Signature"/>
    <w:uiPriority w:val="7"/>
    <w:semiHidden/>
    <w:rsid w:val="008A120B"/>
    <w:rPr>
      <w:rFonts w:ascii="SEB Basic" w:eastAsia="Times New Roman" w:hAnsi="SEB Basic" w:cs="Times New Roman"/>
      <w:szCs w:val="24"/>
      <w:lang w:val="en-GB"/>
    </w:rPr>
  </w:style>
  <w:style w:type="character" w:styleId="Strong">
    <w:name w:val="Strong"/>
    <w:uiPriority w:val="7"/>
    <w:semiHidden/>
    <w:qFormat/>
    <w:rsid w:val="0027023C"/>
    <w:rPr>
      <w:b/>
      <w:bCs/>
    </w:rPr>
  </w:style>
  <w:style w:type="paragraph" w:styleId="Subtitle">
    <w:name w:val="Subtitle"/>
    <w:basedOn w:val="Normal"/>
    <w:link w:val="SubtitleChar"/>
    <w:uiPriority w:val="7"/>
    <w:semiHidden/>
    <w:qFormat/>
    <w:rsid w:val="0027023C"/>
    <w:pPr>
      <w:spacing w:after="60"/>
      <w:jc w:val="center"/>
    </w:pPr>
    <w:rPr>
      <w:rFonts w:cs="Arial"/>
    </w:rPr>
  </w:style>
  <w:style w:type="character" w:customStyle="1" w:styleId="SubtitleChar">
    <w:name w:val="Subtitle Char"/>
    <w:link w:val="Subtitle"/>
    <w:uiPriority w:val="7"/>
    <w:semiHidden/>
    <w:rsid w:val="008A120B"/>
    <w:rPr>
      <w:rFonts w:ascii="SEB Basic" w:eastAsia="Times New Roman" w:hAnsi="SEB Basic" w:cs="Arial"/>
      <w:sz w:val="24"/>
      <w:szCs w:val="24"/>
      <w:lang w:val="en-GB"/>
    </w:rPr>
  </w:style>
  <w:style w:type="paragraph" w:customStyle="1" w:styleId="Svenska">
    <w:name w:val="Svenska"/>
    <w:basedOn w:val="Normal"/>
    <w:uiPriority w:val="7"/>
    <w:semiHidden/>
    <w:rsid w:val="0027023C"/>
  </w:style>
  <w:style w:type="table" w:styleId="Table3Deffects1">
    <w:name w:val="Table 3D effects 1"/>
    <w:basedOn w:val="TableNormal"/>
    <w:semiHidden/>
    <w:rsid w:val="0027023C"/>
    <w:rPr>
      <w:rFonts w:ascii="Times New Roman" w:hAnsi="Times New Roman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7023C"/>
    <w:rPr>
      <w:rFonts w:ascii="Times New Roman" w:hAnsi="Times New Roman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7023C"/>
    <w:rPr>
      <w:rFonts w:ascii="Times New Roman" w:hAnsi="Times New Roman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7023C"/>
    <w:rPr>
      <w:rFonts w:ascii="Times New Roman" w:hAnsi="Times New Roman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7023C"/>
    <w:rPr>
      <w:rFonts w:ascii="Times New Roman" w:hAnsi="Times New Roman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7023C"/>
    <w:rPr>
      <w:rFonts w:ascii="Times New Roman" w:hAnsi="Times New Roman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7023C"/>
    <w:rPr>
      <w:rFonts w:ascii="Times New Roman" w:hAnsi="Times New Roman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7023C"/>
    <w:rPr>
      <w:rFonts w:ascii="Times New Roman" w:hAnsi="Times New Roman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27023C"/>
    <w:pPr>
      <w:spacing w:line="240" w:lineRule="atLeast"/>
    </w:pPr>
    <w:rPr>
      <w:rFonts w:ascii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7023C"/>
    <w:rPr>
      <w:rFonts w:ascii="Times New Roman" w:hAnsi="Times New Roman"/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Figures">
    <w:name w:val="table of figures"/>
    <w:basedOn w:val="Normal"/>
    <w:next w:val="Normal"/>
    <w:uiPriority w:val="7"/>
    <w:semiHidden/>
    <w:rsid w:val="0027023C"/>
  </w:style>
  <w:style w:type="table" w:styleId="TableProfessional">
    <w:name w:val="Table Professional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7023C"/>
    <w:rPr>
      <w:rFonts w:ascii="Times New Roman" w:hAnsi="Times New Roman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7023C"/>
    <w:rPr>
      <w:rFonts w:ascii="Times New Roman" w:hAnsi="Times New Roman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7023C"/>
    <w:rPr>
      <w:rFonts w:ascii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7023C"/>
    <w:rPr>
      <w:rFonts w:ascii="Times New Roman" w:hAnsi="Times New Roman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7023C"/>
    <w:rPr>
      <w:rFonts w:ascii="Times New Roman" w:hAnsi="Times New Roman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7023C"/>
    <w:rPr>
      <w:rFonts w:ascii="Times New Roman" w:hAnsi="Times New Roman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mplate">
    <w:name w:val="Template"/>
    <w:link w:val="TemplateChar"/>
    <w:uiPriority w:val="7"/>
    <w:semiHidden/>
    <w:rsid w:val="0027023C"/>
    <w:pPr>
      <w:suppressAutoHyphens/>
      <w:spacing w:line="200" w:lineRule="atLeast"/>
    </w:pPr>
    <w:rPr>
      <w:rFonts w:ascii="SEB Basic" w:hAnsi="SEB Basic"/>
      <w:noProof/>
      <w:sz w:val="15"/>
      <w:szCs w:val="24"/>
      <w:lang w:val="en-GB" w:eastAsia="en-US"/>
    </w:rPr>
  </w:style>
  <w:style w:type="character" w:customStyle="1" w:styleId="TemplateChar">
    <w:name w:val="Template Char"/>
    <w:link w:val="Template"/>
    <w:uiPriority w:val="7"/>
    <w:semiHidden/>
    <w:rsid w:val="0027023C"/>
    <w:rPr>
      <w:rFonts w:ascii="SEB Basic" w:eastAsia="Times New Roman" w:hAnsi="SEB Basic" w:cs="Times New Roman"/>
      <w:noProof/>
      <w:sz w:val="15"/>
      <w:szCs w:val="24"/>
      <w:lang w:val="en-GB"/>
    </w:rPr>
  </w:style>
  <w:style w:type="paragraph" w:customStyle="1" w:styleId="Template-Address">
    <w:name w:val="Template - Address"/>
    <w:basedOn w:val="Template"/>
    <w:uiPriority w:val="7"/>
    <w:semiHidden/>
    <w:rsid w:val="0027023C"/>
  </w:style>
  <w:style w:type="paragraph" w:customStyle="1" w:styleId="Template-Companyname">
    <w:name w:val="Template - Company name"/>
    <w:basedOn w:val="Template"/>
    <w:next w:val="Template-Address"/>
    <w:uiPriority w:val="7"/>
    <w:semiHidden/>
    <w:rsid w:val="0027023C"/>
    <w:pPr>
      <w:spacing w:after="200"/>
    </w:pPr>
    <w:rPr>
      <w:b/>
    </w:rPr>
  </w:style>
  <w:style w:type="paragraph" w:customStyle="1" w:styleId="Template-Date">
    <w:name w:val="Template - Date"/>
    <w:basedOn w:val="Template-Address"/>
    <w:uiPriority w:val="7"/>
    <w:semiHidden/>
    <w:rsid w:val="0027023C"/>
  </w:style>
  <w:style w:type="paragraph" w:customStyle="1" w:styleId="Template-Documentname">
    <w:name w:val="Template - Document name"/>
    <w:basedOn w:val="Normal"/>
    <w:uiPriority w:val="7"/>
    <w:semiHidden/>
    <w:rsid w:val="0027023C"/>
    <w:pPr>
      <w:spacing w:line="360" w:lineRule="atLeast"/>
    </w:pPr>
    <w:rPr>
      <w:b/>
      <w:sz w:val="32"/>
    </w:rPr>
  </w:style>
  <w:style w:type="paragraph" w:customStyle="1" w:styleId="Template-Filepaht-filename">
    <w:name w:val="Template - File paht - file name"/>
    <w:basedOn w:val="Template"/>
    <w:uiPriority w:val="7"/>
    <w:semiHidden/>
    <w:rsid w:val="0027023C"/>
    <w:pPr>
      <w:pBdr>
        <w:top w:val="single" w:sz="4" w:space="6" w:color="auto"/>
      </w:pBdr>
      <w:spacing w:line="160" w:lineRule="atLeast"/>
      <w:jc w:val="right"/>
    </w:pPr>
    <w:rPr>
      <w:i/>
    </w:rPr>
  </w:style>
  <w:style w:type="paragraph" w:customStyle="1" w:styleId="Template-Legal">
    <w:name w:val="Template - Legal"/>
    <w:basedOn w:val="Template"/>
    <w:link w:val="Template-LegalChar"/>
    <w:uiPriority w:val="7"/>
    <w:semiHidden/>
    <w:rsid w:val="0027023C"/>
    <w:pPr>
      <w:spacing w:line="160" w:lineRule="atLeast"/>
    </w:pPr>
    <w:rPr>
      <w:i/>
      <w:sz w:val="12"/>
    </w:rPr>
  </w:style>
  <w:style w:type="character" w:customStyle="1" w:styleId="Template-LegalChar">
    <w:name w:val="Template - Legal Char"/>
    <w:link w:val="Template-Legal"/>
    <w:uiPriority w:val="7"/>
    <w:semiHidden/>
    <w:rsid w:val="0027023C"/>
    <w:rPr>
      <w:rFonts w:ascii="SEB Basic" w:eastAsia="Times New Roman" w:hAnsi="SEB Basic" w:cs="Times New Roman"/>
      <w:i/>
      <w:noProof/>
      <w:sz w:val="12"/>
      <w:szCs w:val="24"/>
      <w:lang w:val="en-GB"/>
    </w:rPr>
  </w:style>
  <w:style w:type="paragraph" w:customStyle="1" w:styleId="Template-Web">
    <w:name w:val="Template - Web"/>
    <w:basedOn w:val="Template"/>
    <w:link w:val="Template-WebChar"/>
    <w:uiPriority w:val="7"/>
    <w:semiHidden/>
    <w:rsid w:val="0027023C"/>
    <w:pPr>
      <w:spacing w:line="160" w:lineRule="atLeast"/>
    </w:pPr>
    <w:rPr>
      <w:b/>
    </w:rPr>
  </w:style>
  <w:style w:type="character" w:customStyle="1" w:styleId="Template-WebChar">
    <w:name w:val="Template - Web Char"/>
    <w:link w:val="Template-Web"/>
    <w:uiPriority w:val="7"/>
    <w:semiHidden/>
    <w:rsid w:val="0027023C"/>
    <w:rPr>
      <w:rFonts w:ascii="SEB Basic" w:eastAsia="Times New Roman" w:hAnsi="SEB Basic" w:cs="Times New Roman"/>
      <w:b/>
      <w:noProof/>
      <w:sz w:val="15"/>
      <w:szCs w:val="24"/>
      <w:lang w:val="en-GB"/>
    </w:rPr>
  </w:style>
  <w:style w:type="paragraph" w:customStyle="1" w:styleId="Textbrevmall">
    <w:name w:val="Text brevmall"/>
    <w:basedOn w:val="Normal"/>
    <w:uiPriority w:val="7"/>
    <w:semiHidden/>
    <w:rsid w:val="0027023C"/>
  </w:style>
  <w:style w:type="paragraph" w:customStyle="1" w:styleId="Text-brevEng">
    <w:name w:val="Text-brevEng"/>
    <w:basedOn w:val="Normal"/>
    <w:uiPriority w:val="7"/>
    <w:semiHidden/>
    <w:rsid w:val="0027023C"/>
  </w:style>
  <w:style w:type="paragraph" w:customStyle="1" w:styleId="Text-brevSv">
    <w:name w:val="Text-brevSv"/>
    <w:basedOn w:val="Normal"/>
    <w:uiPriority w:val="7"/>
    <w:semiHidden/>
    <w:rsid w:val="0027023C"/>
  </w:style>
  <w:style w:type="paragraph" w:styleId="Title">
    <w:name w:val="Title"/>
    <w:basedOn w:val="Normal"/>
    <w:link w:val="TitleChar"/>
    <w:uiPriority w:val="7"/>
    <w:semiHidden/>
    <w:qFormat/>
    <w:rsid w:val="0027023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7"/>
    <w:semiHidden/>
    <w:rsid w:val="008A120B"/>
    <w:rPr>
      <w:rFonts w:ascii="SEB Basic" w:eastAsia="Times New Roman" w:hAnsi="SEB Basic" w:cs="Arial"/>
      <w:b/>
      <w:bCs/>
      <w:kern w:val="28"/>
      <w:sz w:val="32"/>
      <w:szCs w:val="32"/>
      <w:lang w:val="en-GB"/>
    </w:rPr>
  </w:style>
  <w:style w:type="paragraph" w:styleId="TOC1">
    <w:name w:val="toc 1"/>
    <w:basedOn w:val="Normal"/>
    <w:next w:val="Normal"/>
    <w:uiPriority w:val="7"/>
    <w:semiHidden/>
    <w:rsid w:val="0027023C"/>
    <w:pPr>
      <w:tabs>
        <w:tab w:val="left" w:pos="567"/>
        <w:tab w:val="right" w:leader="dot" w:pos="8505"/>
      </w:tabs>
      <w:spacing w:before="120"/>
      <w:ind w:right="567"/>
    </w:pPr>
    <w:rPr>
      <w:b/>
    </w:rPr>
  </w:style>
  <w:style w:type="paragraph" w:styleId="TOC2">
    <w:name w:val="toc 2"/>
    <w:basedOn w:val="Normal"/>
    <w:next w:val="Normal"/>
    <w:uiPriority w:val="7"/>
    <w:semiHidden/>
    <w:rsid w:val="0027023C"/>
    <w:pPr>
      <w:tabs>
        <w:tab w:val="left" w:pos="851"/>
        <w:tab w:val="right" w:leader="dot" w:pos="8505"/>
      </w:tabs>
      <w:ind w:left="284" w:right="567"/>
    </w:pPr>
  </w:style>
  <w:style w:type="paragraph" w:styleId="TOC3">
    <w:name w:val="toc 3"/>
    <w:basedOn w:val="Normal"/>
    <w:next w:val="Normal"/>
    <w:uiPriority w:val="7"/>
    <w:semiHidden/>
    <w:rsid w:val="0027023C"/>
    <w:pPr>
      <w:tabs>
        <w:tab w:val="left" w:pos="1276"/>
        <w:tab w:val="right" w:leader="dot" w:pos="8505"/>
      </w:tabs>
      <w:ind w:left="567" w:right="567"/>
    </w:pPr>
  </w:style>
  <w:style w:type="paragraph" w:styleId="TOC4">
    <w:name w:val="toc 4"/>
    <w:basedOn w:val="Normal"/>
    <w:next w:val="Normal"/>
    <w:uiPriority w:val="7"/>
    <w:semiHidden/>
    <w:rsid w:val="0027023C"/>
    <w:pPr>
      <w:tabs>
        <w:tab w:val="left" w:pos="425"/>
        <w:tab w:val="right" w:leader="dot" w:pos="8505"/>
      </w:tabs>
      <w:spacing w:before="120"/>
      <w:ind w:left="425" w:right="567" w:hanging="425"/>
    </w:pPr>
    <w:rPr>
      <w:b/>
    </w:rPr>
  </w:style>
  <w:style w:type="paragraph" w:styleId="TOC5">
    <w:name w:val="toc 5"/>
    <w:basedOn w:val="Normal"/>
    <w:next w:val="Normal"/>
    <w:uiPriority w:val="7"/>
    <w:semiHidden/>
    <w:rsid w:val="0027023C"/>
    <w:pPr>
      <w:tabs>
        <w:tab w:val="left" w:pos="992"/>
        <w:tab w:val="right" w:leader="dot" w:pos="8505"/>
      </w:tabs>
      <w:ind w:left="992" w:right="567" w:hanging="567"/>
    </w:pPr>
  </w:style>
  <w:style w:type="paragraph" w:styleId="TOC6">
    <w:name w:val="toc 6"/>
    <w:basedOn w:val="Normal"/>
    <w:next w:val="Normal"/>
    <w:uiPriority w:val="7"/>
    <w:semiHidden/>
    <w:rsid w:val="0027023C"/>
    <w:pPr>
      <w:tabs>
        <w:tab w:val="left" w:pos="1843"/>
        <w:tab w:val="right" w:leader="dot" w:pos="8505"/>
      </w:tabs>
      <w:ind w:left="1843" w:right="567" w:hanging="851"/>
    </w:pPr>
  </w:style>
  <w:style w:type="paragraph" w:styleId="TOC7">
    <w:name w:val="toc 7"/>
    <w:basedOn w:val="Normal"/>
    <w:next w:val="Normal"/>
    <w:uiPriority w:val="7"/>
    <w:semiHidden/>
    <w:rsid w:val="0027023C"/>
    <w:pPr>
      <w:tabs>
        <w:tab w:val="right" w:pos="7655"/>
      </w:tabs>
      <w:ind w:left="2268" w:right="567" w:hanging="1134"/>
    </w:pPr>
  </w:style>
  <w:style w:type="paragraph" w:styleId="TOC8">
    <w:name w:val="toc 8"/>
    <w:basedOn w:val="Normal"/>
    <w:next w:val="Normal"/>
    <w:uiPriority w:val="7"/>
    <w:semiHidden/>
    <w:rsid w:val="0027023C"/>
    <w:pPr>
      <w:tabs>
        <w:tab w:val="right" w:pos="7655"/>
      </w:tabs>
      <w:ind w:left="2268" w:right="567" w:hanging="1134"/>
    </w:pPr>
  </w:style>
  <w:style w:type="paragraph" w:styleId="TOC9">
    <w:name w:val="toc 9"/>
    <w:basedOn w:val="Normal"/>
    <w:next w:val="Normal"/>
    <w:uiPriority w:val="7"/>
    <w:semiHidden/>
    <w:rsid w:val="0027023C"/>
    <w:pPr>
      <w:tabs>
        <w:tab w:val="right" w:pos="7655"/>
      </w:tabs>
      <w:ind w:left="2268" w:right="567" w:hanging="1134"/>
    </w:pPr>
  </w:style>
  <w:style w:type="paragraph" w:customStyle="1" w:styleId="Underrubrik-Eng">
    <w:name w:val="Underrubrik-Eng"/>
    <w:basedOn w:val="Heading2"/>
    <w:next w:val="Normal"/>
    <w:uiPriority w:val="7"/>
    <w:semiHidden/>
    <w:rsid w:val="0027023C"/>
  </w:style>
  <w:style w:type="paragraph" w:customStyle="1" w:styleId="Underrubrik-Sv">
    <w:name w:val="Underrubrik-Sv"/>
    <w:basedOn w:val="Underrubrik-Eng"/>
    <w:uiPriority w:val="7"/>
    <w:semiHidden/>
    <w:rsid w:val="0027023C"/>
  </w:style>
  <w:style w:type="paragraph" w:styleId="BalloonText">
    <w:name w:val="Balloon Text"/>
    <w:basedOn w:val="Normal"/>
    <w:link w:val="BalloonTextChar"/>
    <w:uiPriority w:val="99"/>
    <w:semiHidden/>
    <w:unhideWhenUsed/>
    <w:rsid w:val="008A12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120B"/>
    <w:rPr>
      <w:rFonts w:ascii="Tahoma" w:eastAsia="Times New Roman" w:hAnsi="Tahoma" w:cs="Tahoma"/>
      <w:sz w:val="16"/>
      <w:szCs w:val="16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8A120B"/>
  </w:style>
  <w:style w:type="character" w:styleId="BookTitle">
    <w:name w:val="Book Title"/>
    <w:uiPriority w:val="33"/>
    <w:semiHidden/>
    <w:qFormat/>
    <w:rsid w:val="008A120B"/>
    <w:rPr>
      <w:b/>
      <w:bCs/>
      <w:smallCaps/>
      <w:spacing w:val="5"/>
    </w:rPr>
  </w:style>
  <w:style w:type="table" w:styleId="ColorfulGrid">
    <w:name w:val="Colorful Grid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7F4D6"/>
    </w:tcPr>
    <w:tblStylePr w:type="firstRow">
      <w:rPr>
        <w:b/>
        <w:bCs/>
      </w:rPr>
      <w:tblPr/>
      <w:tcPr>
        <w:shd w:val="clear" w:color="auto" w:fill="D0EAAD"/>
      </w:tcPr>
    </w:tblStylePr>
    <w:tblStylePr w:type="lastRow">
      <w:rPr>
        <w:b/>
        <w:bCs/>
        <w:color w:val="000000"/>
      </w:rPr>
      <w:tblPr/>
      <w:tcPr>
        <w:shd w:val="clear" w:color="auto" w:fill="D0EAAD"/>
      </w:tcPr>
    </w:tblStylePr>
    <w:tblStylePr w:type="firstCol">
      <w:rPr>
        <w:color w:val="FFFFFF"/>
      </w:rPr>
      <w:tblPr/>
      <w:tcPr>
        <w:shd w:val="clear" w:color="auto" w:fill="679727"/>
      </w:tcPr>
    </w:tblStylePr>
    <w:tblStylePr w:type="lastCol">
      <w:rPr>
        <w:color w:val="FFFFFF"/>
      </w:rPr>
      <w:tblPr/>
      <w:tcPr>
        <w:shd w:val="clear" w:color="auto" w:fill="679727"/>
      </w:tcPr>
    </w:tblStylePr>
    <w:tblStylePr w:type="band1Vert">
      <w:tblPr/>
      <w:tcPr>
        <w:shd w:val="clear" w:color="auto" w:fill="C4E599"/>
      </w:tcPr>
    </w:tblStylePr>
    <w:tblStylePr w:type="band1Horz">
      <w:tblPr/>
      <w:tcPr>
        <w:shd w:val="clear" w:color="auto" w:fill="C4E599"/>
      </w:tcPr>
    </w:tblStylePr>
  </w:style>
  <w:style w:type="table" w:styleId="ColorfulGrid-Accent2">
    <w:name w:val="Colorful Grid Accent 2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FD8ED"/>
    </w:tcPr>
    <w:tblStylePr w:type="firstRow">
      <w:rPr>
        <w:b/>
        <w:bCs/>
      </w:rPr>
      <w:tblPr/>
      <w:tcPr>
        <w:shd w:val="clear" w:color="auto" w:fill="C0B2DB"/>
      </w:tcPr>
    </w:tblStylePr>
    <w:tblStylePr w:type="lastRow">
      <w:rPr>
        <w:b/>
        <w:bCs/>
        <w:color w:val="000000"/>
      </w:rPr>
      <w:tblPr/>
      <w:tcPr>
        <w:shd w:val="clear" w:color="auto" w:fill="C0B2DB"/>
      </w:tcPr>
    </w:tblStylePr>
    <w:tblStylePr w:type="firstCol">
      <w:rPr>
        <w:color w:val="FFFFFF"/>
      </w:rPr>
      <w:tblPr/>
      <w:tcPr>
        <w:shd w:val="clear" w:color="auto" w:fill="4C3676"/>
      </w:tcPr>
    </w:tblStylePr>
    <w:tblStylePr w:type="lastCol">
      <w:rPr>
        <w:color w:val="FFFFFF"/>
      </w:rPr>
      <w:tblPr/>
      <w:tcPr>
        <w:shd w:val="clear" w:color="auto" w:fill="4C3676"/>
      </w:tcPr>
    </w:tblStylePr>
    <w:tblStylePr w:type="band1Vert">
      <w:tblPr/>
      <w:tcPr>
        <w:shd w:val="clear" w:color="auto" w:fill="B19FD3"/>
      </w:tcPr>
    </w:tblStylePr>
    <w:tblStylePr w:type="band1Horz">
      <w:tblPr/>
      <w:tcPr>
        <w:shd w:val="clear" w:color="auto" w:fill="B19FD3"/>
      </w:tcPr>
    </w:tblStylePr>
  </w:style>
  <w:style w:type="table" w:styleId="ColorfulGrid-Accent3">
    <w:name w:val="Colorful Grid Accent 3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8EFFB"/>
    </w:tcPr>
    <w:tblStylePr w:type="firstRow">
      <w:rPr>
        <w:b/>
        <w:bCs/>
      </w:rPr>
      <w:tblPr/>
      <w:tcPr>
        <w:shd w:val="clear" w:color="auto" w:fill="B2DFF8"/>
      </w:tcPr>
    </w:tblStylePr>
    <w:tblStylePr w:type="lastRow">
      <w:rPr>
        <w:b/>
        <w:bCs/>
        <w:color w:val="000000"/>
      </w:rPr>
      <w:tblPr/>
      <w:tcPr>
        <w:shd w:val="clear" w:color="auto" w:fill="B2DFF8"/>
      </w:tcPr>
    </w:tblStylePr>
    <w:tblStylePr w:type="firstCol">
      <w:rPr>
        <w:color w:val="FFFFFF"/>
      </w:rPr>
      <w:tblPr/>
      <w:tcPr>
        <w:shd w:val="clear" w:color="auto" w:fill="128BD0"/>
      </w:tcPr>
    </w:tblStylePr>
    <w:tblStylePr w:type="lastCol">
      <w:rPr>
        <w:color w:val="FFFFFF"/>
      </w:rPr>
      <w:tblPr/>
      <w:tcPr>
        <w:shd w:val="clear" w:color="auto" w:fill="128BD0"/>
      </w:tcPr>
    </w:tblStylePr>
    <w:tblStylePr w:type="band1Vert">
      <w:tblPr/>
      <w:tcPr>
        <w:shd w:val="clear" w:color="auto" w:fill="A0D7F6"/>
      </w:tcPr>
    </w:tblStylePr>
    <w:tblStylePr w:type="band1Horz">
      <w:tblPr/>
      <w:tcPr>
        <w:shd w:val="clear" w:color="auto" w:fill="A0D7F6"/>
      </w:tcPr>
    </w:tblStylePr>
  </w:style>
  <w:style w:type="table" w:styleId="ColorfulGrid-Accent4">
    <w:name w:val="Colorful Grid Accent 4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EF2CF"/>
    </w:tcPr>
    <w:tblStylePr w:type="firstRow">
      <w:rPr>
        <w:b/>
        <w:bCs/>
      </w:rPr>
      <w:tblPr/>
      <w:tcPr>
        <w:shd w:val="clear" w:color="auto" w:fill="FEE69F"/>
      </w:tcPr>
    </w:tblStylePr>
    <w:tblStylePr w:type="lastRow">
      <w:rPr>
        <w:b/>
        <w:bCs/>
        <w:color w:val="000000"/>
      </w:rPr>
      <w:tblPr/>
      <w:tcPr>
        <w:shd w:val="clear" w:color="auto" w:fill="FEE69F"/>
      </w:tcPr>
    </w:tblStylePr>
    <w:tblStylePr w:type="firstCol">
      <w:rPr>
        <w:color w:val="FFFFFF"/>
      </w:rPr>
      <w:tblPr/>
      <w:tcPr>
        <w:shd w:val="clear" w:color="auto" w:fill="C99501"/>
      </w:tcPr>
    </w:tblStylePr>
    <w:tblStylePr w:type="lastCol">
      <w:rPr>
        <w:color w:val="FFFFFF"/>
      </w:rPr>
      <w:tblPr/>
      <w:tcPr>
        <w:shd w:val="clear" w:color="auto" w:fill="C99501"/>
      </w:tcPr>
    </w:tblStylePr>
    <w:tblStylePr w:type="band1Vert">
      <w:tblPr/>
      <w:tcPr>
        <w:shd w:val="clear" w:color="auto" w:fill="FEDF88"/>
      </w:tcPr>
    </w:tblStylePr>
    <w:tblStylePr w:type="band1Horz">
      <w:tblPr/>
      <w:tcPr>
        <w:shd w:val="clear" w:color="auto" w:fill="FEDF88"/>
      </w:tcPr>
    </w:tblStylePr>
  </w:style>
  <w:style w:type="table" w:styleId="ColorfulGrid-Accent5">
    <w:name w:val="Colorful Grid Accent 5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D9D7"/>
    </w:tcPr>
    <w:tblStylePr w:type="firstRow">
      <w:rPr>
        <w:b/>
        <w:bCs/>
      </w:rPr>
      <w:tblPr/>
      <w:tcPr>
        <w:shd w:val="clear" w:color="auto" w:fill="F6B4AF"/>
      </w:tcPr>
    </w:tblStylePr>
    <w:tblStylePr w:type="lastRow">
      <w:rPr>
        <w:b/>
        <w:bCs/>
        <w:color w:val="000000"/>
      </w:rPr>
      <w:tblPr/>
      <w:tcPr>
        <w:shd w:val="clear" w:color="auto" w:fill="F6B4AF"/>
      </w:tcPr>
    </w:tblStylePr>
    <w:tblStylePr w:type="firstCol">
      <w:rPr>
        <w:color w:val="FFFFFF"/>
      </w:rPr>
      <w:tblPr/>
      <w:tcPr>
        <w:shd w:val="clear" w:color="auto" w:fill="C32115"/>
      </w:tcPr>
    </w:tblStylePr>
    <w:tblStylePr w:type="lastCol">
      <w:rPr>
        <w:color w:val="FFFFFF"/>
      </w:rPr>
      <w:tblPr/>
      <w:tcPr>
        <w:shd w:val="clear" w:color="auto" w:fill="C32115"/>
      </w:tcPr>
    </w:tblStylePr>
    <w:tblStylePr w:type="band1Vert">
      <w:tblPr/>
      <w:tcPr>
        <w:shd w:val="clear" w:color="auto" w:fill="F4A29C"/>
      </w:tcPr>
    </w:tblStylePr>
    <w:tblStylePr w:type="band1Horz">
      <w:tblPr/>
      <w:tcPr>
        <w:shd w:val="clear" w:color="auto" w:fill="F4A29C"/>
      </w:tcPr>
    </w:tblStylePr>
  </w:style>
  <w:style w:type="table" w:styleId="ColorfulGrid-Accent6">
    <w:name w:val="Colorful Grid Accent 6"/>
    <w:basedOn w:val="TableNormal"/>
    <w:uiPriority w:val="73"/>
    <w:rsid w:val="008A120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FEFEF"/>
    </w:tcPr>
    <w:tblStylePr w:type="firstRow">
      <w:rPr>
        <w:b/>
        <w:bCs/>
      </w:rPr>
      <w:tblPr/>
      <w:tcPr>
        <w:shd w:val="clear" w:color="auto" w:fill="E0E0E0"/>
      </w:tcPr>
    </w:tblStylePr>
    <w:tblStylePr w:type="lastRow">
      <w:rPr>
        <w:b/>
        <w:bCs/>
        <w:color w:val="000000"/>
      </w:rPr>
      <w:tblPr/>
      <w:tcPr>
        <w:shd w:val="clear" w:color="auto" w:fill="E0E0E0"/>
      </w:tcPr>
    </w:tblStylePr>
    <w:tblStylePr w:type="firstCol">
      <w:rPr>
        <w:color w:val="FFFFFF"/>
      </w:rPr>
      <w:tblPr/>
      <w:tcPr>
        <w:shd w:val="clear" w:color="auto" w:fill="858585"/>
      </w:tcPr>
    </w:tblStylePr>
    <w:tblStylePr w:type="lastCol">
      <w:rPr>
        <w:color w:val="FFFFFF"/>
      </w:rPr>
      <w:tblPr/>
      <w:tcPr>
        <w:shd w:val="clear" w:color="auto" w:fill="858585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ColorfulList">
    <w:name w:val="Colorful List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13A7E"/>
      </w:tcPr>
    </w:tblStylePr>
    <w:tblStylePr w:type="lastRow">
      <w:rPr>
        <w:b/>
        <w:bCs/>
        <w:color w:val="513A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F3F9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13A7E"/>
      </w:tcPr>
    </w:tblStylePr>
    <w:tblStylePr w:type="lastRow">
      <w:rPr>
        <w:b/>
        <w:bCs/>
        <w:color w:val="513A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2CC"/>
      </w:tcPr>
    </w:tblStylePr>
    <w:tblStylePr w:type="band1Horz">
      <w:tblPr/>
      <w:tcPr>
        <w:shd w:val="clear" w:color="auto" w:fill="E7F4D6"/>
      </w:tcPr>
    </w:tblStylePr>
  </w:style>
  <w:style w:type="table" w:styleId="ColorfulList-Accent2">
    <w:name w:val="Colorful List Accent 2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EFEC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13A7E"/>
      </w:tcPr>
    </w:tblStylePr>
    <w:tblStylePr w:type="lastRow">
      <w:rPr>
        <w:b/>
        <w:bCs/>
        <w:color w:val="513A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9"/>
      </w:tcPr>
    </w:tblStylePr>
    <w:tblStylePr w:type="band1Horz">
      <w:tblPr/>
      <w:tcPr>
        <w:shd w:val="clear" w:color="auto" w:fill="DFD8ED"/>
      </w:tcPr>
    </w:tblStylePr>
  </w:style>
  <w:style w:type="table" w:styleId="ColorfulList-Accent3">
    <w:name w:val="Colorful List Accent 3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ECF7F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7A001"/>
      </w:tcPr>
    </w:tblStylePr>
    <w:tblStylePr w:type="lastRow">
      <w:rPr>
        <w:b/>
        <w:bCs/>
        <w:color w:val="D7A00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EBFA"/>
      </w:tcPr>
    </w:tblStylePr>
    <w:tblStylePr w:type="band1Horz">
      <w:tblPr/>
      <w:tcPr>
        <w:shd w:val="clear" w:color="auto" w:fill="D8EFFB"/>
      </w:tcPr>
    </w:tblStylePr>
  </w:style>
  <w:style w:type="table" w:styleId="ColorfulList-Accent4">
    <w:name w:val="Colorful List Accent 4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FFF8E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495DE"/>
      </w:tcPr>
    </w:tblStylePr>
    <w:tblStylePr w:type="lastRow">
      <w:rPr>
        <w:b/>
        <w:bCs/>
        <w:color w:val="1495D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FC3"/>
      </w:tcPr>
    </w:tblStylePr>
    <w:tblStylePr w:type="band1Horz">
      <w:tblPr/>
      <w:tcPr>
        <w:shd w:val="clear" w:color="auto" w:fill="FEF2CF"/>
      </w:tcPr>
    </w:tblStylePr>
  </w:style>
  <w:style w:type="table" w:styleId="ColorfulList-Accent5">
    <w:name w:val="Colorful List Accent 5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FCECE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E8E8E"/>
      </w:tcPr>
    </w:tblStylePr>
    <w:tblStylePr w:type="lastRow">
      <w:rPr>
        <w:b/>
        <w:bCs/>
        <w:color w:val="8E8E8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0CD"/>
      </w:tcPr>
    </w:tblStylePr>
    <w:tblStylePr w:type="band1Horz">
      <w:tblPr/>
      <w:tcPr>
        <w:shd w:val="clear" w:color="auto" w:fill="FAD9D7"/>
      </w:tcPr>
    </w:tblStylePr>
  </w:style>
  <w:style w:type="table" w:styleId="ColorfulList-Accent6">
    <w:name w:val="Colorful List Accent 6"/>
    <w:basedOn w:val="TableNormal"/>
    <w:uiPriority w:val="72"/>
    <w:rsid w:val="008A120B"/>
    <w:rPr>
      <w:color w:val="000000"/>
    </w:rPr>
    <w:tblPr>
      <w:tblStyleRowBandSize w:val="1"/>
      <w:tblStyleColBandSize w:val="1"/>
    </w:tblPr>
    <w:tcPr>
      <w:shd w:val="clear" w:color="auto" w:fill="F7F7F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02317"/>
      </w:tcPr>
    </w:tblStylePr>
    <w:tblStylePr w:type="lastRow">
      <w:rPr>
        <w:b/>
        <w:bCs/>
        <w:color w:val="D02317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shd w:val="clear" w:color="auto" w:fill="EFEFEF"/>
      </w:tcPr>
    </w:tblStylePr>
  </w:style>
  <w:style w:type="table" w:styleId="ColorfulShading">
    <w:name w:val="Colorful Shading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66499E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499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66499E"/>
        <w:left w:val="single" w:sz="4" w:space="0" w:color="8ACA34"/>
        <w:bottom w:val="single" w:sz="4" w:space="0" w:color="8ACA34"/>
        <w:right w:val="single" w:sz="4" w:space="0" w:color="8ACA34"/>
        <w:insideH w:val="single" w:sz="4" w:space="0" w:color="FFFFFF"/>
        <w:insideV w:val="single" w:sz="4" w:space="0" w:color="FFFFFF"/>
      </w:tblBorders>
    </w:tblPr>
    <w:tcPr>
      <w:shd w:val="clear" w:color="auto" w:fill="F3F9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499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2791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2791F"/>
          <w:insideV w:val="nil"/>
        </w:tcBorders>
        <w:shd w:val="clear" w:color="auto" w:fill="52791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791F"/>
      </w:tcPr>
    </w:tblStylePr>
    <w:tblStylePr w:type="band1Vert">
      <w:tblPr/>
      <w:tcPr>
        <w:shd w:val="clear" w:color="auto" w:fill="D0EAAD"/>
      </w:tcPr>
    </w:tblStylePr>
    <w:tblStylePr w:type="band1Horz">
      <w:tblPr/>
      <w:tcPr>
        <w:shd w:val="clear" w:color="auto" w:fill="C4E59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66499E"/>
        <w:left w:val="single" w:sz="4" w:space="0" w:color="66499E"/>
        <w:bottom w:val="single" w:sz="4" w:space="0" w:color="66499E"/>
        <w:right w:val="single" w:sz="4" w:space="0" w:color="66499E"/>
        <w:insideH w:val="single" w:sz="4" w:space="0" w:color="FFFFFF"/>
        <w:insideV w:val="single" w:sz="4" w:space="0" w:color="FFFFFF"/>
      </w:tblBorders>
    </w:tblPr>
    <w:tcPr>
      <w:shd w:val="clear" w:color="auto" w:fill="EFEC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499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D2B5E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D2B5E"/>
          <w:insideV w:val="nil"/>
        </w:tcBorders>
        <w:shd w:val="clear" w:color="auto" w:fill="3D2B5E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B5E"/>
      </w:tcPr>
    </w:tblStylePr>
    <w:tblStylePr w:type="band1Vert">
      <w:tblPr/>
      <w:tcPr>
        <w:shd w:val="clear" w:color="auto" w:fill="C0B2DB"/>
      </w:tcPr>
    </w:tblStylePr>
    <w:tblStylePr w:type="band1Horz">
      <w:tblPr/>
      <w:tcPr>
        <w:shd w:val="clear" w:color="auto" w:fill="B19FD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FEC111"/>
        <w:left w:val="single" w:sz="4" w:space="0" w:color="41B0EE"/>
        <w:bottom w:val="single" w:sz="4" w:space="0" w:color="41B0EE"/>
        <w:right w:val="single" w:sz="4" w:space="0" w:color="41B0EE"/>
        <w:insideH w:val="single" w:sz="4" w:space="0" w:color="FFFFFF"/>
        <w:insideV w:val="single" w:sz="4" w:space="0" w:color="FFFFFF"/>
      </w:tblBorders>
    </w:tblPr>
    <w:tcPr>
      <w:shd w:val="clear" w:color="auto" w:fill="ECF7F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EC11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F6FA6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F6FA6"/>
          <w:insideV w:val="nil"/>
        </w:tcBorders>
        <w:shd w:val="clear" w:color="auto" w:fill="0F6FA6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FA6"/>
      </w:tcPr>
    </w:tblStylePr>
    <w:tblStylePr w:type="band1Vert">
      <w:tblPr/>
      <w:tcPr>
        <w:shd w:val="clear" w:color="auto" w:fill="B2DFF8"/>
      </w:tcPr>
    </w:tblStylePr>
    <w:tblStylePr w:type="band1Horz">
      <w:tblPr/>
      <w:tcPr>
        <w:shd w:val="clear" w:color="auto" w:fill="A0D7F6"/>
      </w:tcPr>
    </w:tblStylePr>
  </w:style>
  <w:style w:type="table" w:styleId="ColorfulShading-Accent4">
    <w:name w:val="Colorful Shading Accent 4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41B0EE"/>
        <w:left w:val="single" w:sz="4" w:space="0" w:color="FEC111"/>
        <w:bottom w:val="single" w:sz="4" w:space="0" w:color="FEC111"/>
        <w:right w:val="single" w:sz="4" w:space="0" w:color="FEC111"/>
        <w:insideH w:val="single" w:sz="4" w:space="0" w:color="FFFFFF"/>
        <w:insideV w:val="single" w:sz="4" w:space="0" w:color="FFFFFF"/>
      </w:tblBorders>
    </w:tblPr>
    <w:tcPr>
      <w:shd w:val="clear" w:color="auto" w:fill="FFF8E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1B0E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A177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17700"/>
          <w:insideV w:val="nil"/>
        </w:tcBorders>
        <w:shd w:val="clear" w:color="auto" w:fill="A177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700"/>
      </w:tcPr>
    </w:tblStylePr>
    <w:tblStylePr w:type="band1Vert">
      <w:tblPr/>
      <w:tcPr>
        <w:shd w:val="clear" w:color="auto" w:fill="FEE69F"/>
      </w:tcPr>
    </w:tblStylePr>
    <w:tblStylePr w:type="band1Horz">
      <w:tblPr/>
      <w:tcPr>
        <w:shd w:val="clear" w:color="auto" w:fill="FEDF8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B2B2B2"/>
        <w:left w:val="single" w:sz="4" w:space="0" w:color="E94539"/>
        <w:bottom w:val="single" w:sz="4" w:space="0" w:color="E94539"/>
        <w:right w:val="single" w:sz="4" w:space="0" w:color="E94539"/>
        <w:insideH w:val="single" w:sz="4" w:space="0" w:color="FFFFFF"/>
        <w:insideV w:val="single" w:sz="4" w:space="0" w:color="FFFFFF"/>
      </w:tblBorders>
    </w:tblPr>
    <w:tcPr>
      <w:shd w:val="clear" w:color="auto" w:fill="FCECE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C1A1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C1A11"/>
          <w:insideV w:val="nil"/>
        </w:tcBorders>
        <w:shd w:val="clear" w:color="auto" w:fill="9C1A1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1A11"/>
      </w:tcPr>
    </w:tblStylePr>
    <w:tblStylePr w:type="band1Vert">
      <w:tblPr/>
      <w:tcPr>
        <w:shd w:val="clear" w:color="auto" w:fill="F6B4AF"/>
      </w:tcPr>
    </w:tblStylePr>
    <w:tblStylePr w:type="band1Horz">
      <w:tblPr/>
      <w:tcPr>
        <w:shd w:val="clear" w:color="auto" w:fill="F4A29C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8A120B"/>
    <w:rPr>
      <w:color w:val="000000"/>
    </w:rPr>
    <w:tblPr>
      <w:tblStyleRowBandSize w:val="1"/>
      <w:tblStyleColBandSize w:val="1"/>
      <w:tblBorders>
        <w:top w:val="single" w:sz="24" w:space="0" w:color="E94539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FFFFFF"/>
        <w:insideV w:val="single" w:sz="4" w:space="0" w:color="FFFFFF"/>
      </w:tblBorders>
    </w:tblPr>
    <w:tcPr>
      <w:shd w:val="clear" w:color="auto" w:fill="F7F7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453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A6A6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A6A6A"/>
          <w:insideV w:val="nil"/>
        </w:tcBorders>
        <w:shd w:val="clear" w:color="auto" w:fill="6A6A6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/>
      </w:tc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D8D8D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semiHidden/>
    <w:unhideWhenUsed/>
    <w:rsid w:val="008A1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20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A120B"/>
    <w:rPr>
      <w:rFonts w:ascii="SEB Basic" w:eastAsia="Times New Roman" w:hAnsi="SEB Basic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2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A120B"/>
    <w:rPr>
      <w:rFonts w:ascii="SEB Basic" w:eastAsia="Times New Roman" w:hAnsi="SEB Basic" w:cs="Times New Roman"/>
      <w:b/>
      <w:bCs/>
      <w:sz w:val="20"/>
      <w:szCs w:val="20"/>
      <w:lang w:val="en-GB"/>
    </w:rPr>
  </w:style>
  <w:style w:type="table" w:styleId="DarkList">
    <w:name w:val="Dark List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8ACA3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4641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679727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679727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727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727"/>
      </w:tcPr>
    </w:tblStylePr>
  </w:style>
  <w:style w:type="table" w:styleId="DarkList-Accent2">
    <w:name w:val="Dark List Accent 2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66499E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2244E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C367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C367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67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676"/>
      </w:tcPr>
    </w:tblStylePr>
  </w:style>
  <w:style w:type="table" w:styleId="DarkList-Accent3">
    <w:name w:val="Dark List Accent 3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41B0EE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C5C8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128BD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128BD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8B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8BD0"/>
      </w:tcPr>
    </w:tblStylePr>
  </w:style>
  <w:style w:type="table" w:styleId="DarkList-Accent4">
    <w:name w:val="Dark List Accent 4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FEC11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663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9950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9950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950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9501"/>
      </w:tcPr>
    </w:tblStylePr>
  </w:style>
  <w:style w:type="table" w:styleId="DarkList-Accent5">
    <w:name w:val="Dark List Accent 5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E9453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1160E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3211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3211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211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2115"/>
      </w:tcPr>
    </w:tblStylePr>
  </w:style>
  <w:style w:type="table" w:styleId="DarkList-Accent6">
    <w:name w:val="Dark List Accent 6"/>
    <w:basedOn w:val="TableNormal"/>
    <w:uiPriority w:val="70"/>
    <w:rsid w:val="008A120B"/>
    <w:rPr>
      <w:color w:val="FFFFFF"/>
    </w:rPr>
    <w:tblPr>
      <w:tblStyleRowBandSize w:val="1"/>
      <w:tblStyleColBandSize w:val="1"/>
    </w:tblPr>
    <w:tcPr>
      <w:shd w:val="clear" w:color="auto" w:fill="B2B2B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8585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5858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8A120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A120B"/>
    <w:rPr>
      <w:rFonts w:ascii="Tahoma" w:eastAsia="Times New Roman" w:hAnsi="Tahoma" w:cs="Tahoma"/>
      <w:sz w:val="16"/>
      <w:szCs w:val="16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A120B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A120B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A120B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A120B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A120B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A120B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A120B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A120B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A120B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A120B"/>
    <w:rPr>
      <w:b/>
      <w:bCs/>
    </w:rPr>
  </w:style>
  <w:style w:type="character" w:styleId="IntenseEmphasis">
    <w:name w:val="Intense Emphasis"/>
    <w:uiPriority w:val="21"/>
    <w:semiHidden/>
    <w:qFormat/>
    <w:rsid w:val="008A120B"/>
    <w:rPr>
      <w:b/>
      <w:bCs/>
      <w:i/>
      <w:iCs/>
      <w:color w:val="8ACA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A120B"/>
    <w:pPr>
      <w:pBdr>
        <w:bottom w:val="single" w:sz="4" w:space="4" w:color="8ACA34"/>
      </w:pBdr>
      <w:spacing w:before="200" w:after="280"/>
      <w:ind w:left="936" w:right="936"/>
    </w:pPr>
    <w:rPr>
      <w:b/>
      <w:bCs/>
      <w:i/>
      <w:iCs/>
      <w:color w:val="8ACA34"/>
    </w:rPr>
  </w:style>
  <w:style w:type="character" w:customStyle="1" w:styleId="IntenseQuoteChar">
    <w:name w:val="Intense Quote Char"/>
    <w:link w:val="IntenseQuote"/>
    <w:uiPriority w:val="30"/>
    <w:rsid w:val="008A120B"/>
    <w:rPr>
      <w:rFonts w:ascii="SEB Basic" w:eastAsia="Times New Roman" w:hAnsi="SEB Basic" w:cs="Times New Roman"/>
      <w:b/>
      <w:bCs/>
      <w:i/>
      <w:iCs/>
      <w:color w:val="8ACA34"/>
      <w:szCs w:val="24"/>
      <w:lang w:val="en-GB"/>
    </w:rPr>
  </w:style>
  <w:style w:type="character" w:styleId="IntenseReference">
    <w:name w:val="Intense Reference"/>
    <w:uiPriority w:val="32"/>
    <w:semiHidden/>
    <w:qFormat/>
    <w:rsid w:val="008A120B"/>
    <w:rPr>
      <w:b/>
      <w:bCs/>
      <w:smallCaps/>
      <w:color w:val="66499E"/>
      <w:spacing w:val="5"/>
      <w:u w:val="single"/>
    </w:rPr>
  </w:style>
  <w:style w:type="table" w:styleId="LightGrid">
    <w:name w:val="Light Grid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8ACA34"/>
        <w:left w:val="single" w:sz="8" w:space="0" w:color="8ACA34"/>
        <w:bottom w:val="single" w:sz="8" w:space="0" w:color="8ACA34"/>
        <w:right w:val="single" w:sz="8" w:space="0" w:color="8ACA34"/>
        <w:insideH w:val="single" w:sz="8" w:space="0" w:color="8ACA34"/>
        <w:insideV w:val="single" w:sz="8" w:space="0" w:color="8ACA34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8ACA34"/>
          <w:left w:val="single" w:sz="8" w:space="0" w:color="8ACA34"/>
          <w:bottom w:val="single" w:sz="18" w:space="0" w:color="8ACA34"/>
          <w:right w:val="single" w:sz="8" w:space="0" w:color="8ACA34"/>
          <w:insideH w:val="nil"/>
          <w:insideV w:val="single" w:sz="8" w:space="0" w:color="8ACA34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8ACA34"/>
          <w:left w:val="single" w:sz="8" w:space="0" w:color="8ACA34"/>
          <w:bottom w:val="single" w:sz="8" w:space="0" w:color="8ACA34"/>
          <w:right w:val="single" w:sz="8" w:space="0" w:color="8ACA34"/>
          <w:insideH w:val="nil"/>
          <w:insideV w:val="single" w:sz="8" w:space="0" w:color="8ACA34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</w:tcBorders>
      </w:tcPr>
    </w:tblStylePr>
    <w:tblStylePr w:type="band1Vert"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</w:tcBorders>
        <w:shd w:val="clear" w:color="auto" w:fill="E2F2CC"/>
      </w:tcPr>
    </w:tblStylePr>
    <w:tblStylePr w:type="band1Horz"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  <w:insideV w:val="single" w:sz="8" w:space="0" w:color="8ACA34"/>
        </w:tcBorders>
        <w:shd w:val="clear" w:color="auto" w:fill="E2F2CC"/>
      </w:tcPr>
    </w:tblStylePr>
    <w:tblStylePr w:type="band2Horz"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  <w:insideV w:val="single" w:sz="8" w:space="0" w:color="8ACA34"/>
        </w:tcBorders>
      </w:tcPr>
    </w:tblStylePr>
  </w:style>
  <w:style w:type="table" w:styleId="LightGrid-Accent2">
    <w:name w:val="Light Grid Accent 2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66499E"/>
        <w:left w:val="single" w:sz="8" w:space="0" w:color="66499E"/>
        <w:bottom w:val="single" w:sz="8" w:space="0" w:color="66499E"/>
        <w:right w:val="single" w:sz="8" w:space="0" w:color="66499E"/>
        <w:insideH w:val="single" w:sz="8" w:space="0" w:color="66499E"/>
        <w:insideV w:val="single" w:sz="8" w:space="0" w:color="66499E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66499E"/>
          <w:left w:val="single" w:sz="8" w:space="0" w:color="66499E"/>
          <w:bottom w:val="single" w:sz="18" w:space="0" w:color="66499E"/>
          <w:right w:val="single" w:sz="8" w:space="0" w:color="66499E"/>
          <w:insideH w:val="nil"/>
          <w:insideV w:val="single" w:sz="8" w:space="0" w:color="66499E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66499E"/>
          <w:left w:val="single" w:sz="8" w:space="0" w:color="66499E"/>
          <w:bottom w:val="single" w:sz="8" w:space="0" w:color="66499E"/>
          <w:right w:val="single" w:sz="8" w:space="0" w:color="66499E"/>
          <w:insideH w:val="nil"/>
          <w:insideV w:val="single" w:sz="8" w:space="0" w:color="66499E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</w:tcBorders>
      </w:tcPr>
    </w:tblStylePr>
    <w:tblStylePr w:type="band1Vert"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</w:tcBorders>
        <w:shd w:val="clear" w:color="auto" w:fill="D8CFE9"/>
      </w:tcPr>
    </w:tblStylePr>
    <w:tblStylePr w:type="band1Horz"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  <w:insideV w:val="single" w:sz="8" w:space="0" w:color="66499E"/>
        </w:tcBorders>
        <w:shd w:val="clear" w:color="auto" w:fill="D8CFE9"/>
      </w:tcPr>
    </w:tblStylePr>
    <w:tblStylePr w:type="band2Horz"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  <w:insideV w:val="single" w:sz="8" w:space="0" w:color="66499E"/>
        </w:tcBorders>
      </w:tcPr>
    </w:tblStylePr>
  </w:style>
  <w:style w:type="table" w:styleId="LightGrid-Accent3">
    <w:name w:val="Light Grid Accent 3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41B0EE"/>
        <w:left w:val="single" w:sz="8" w:space="0" w:color="41B0EE"/>
        <w:bottom w:val="single" w:sz="8" w:space="0" w:color="41B0EE"/>
        <w:right w:val="single" w:sz="8" w:space="0" w:color="41B0EE"/>
        <w:insideH w:val="single" w:sz="8" w:space="0" w:color="41B0EE"/>
        <w:insideV w:val="single" w:sz="8" w:space="0" w:color="41B0EE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41B0EE"/>
          <w:left w:val="single" w:sz="8" w:space="0" w:color="41B0EE"/>
          <w:bottom w:val="single" w:sz="18" w:space="0" w:color="41B0EE"/>
          <w:right w:val="single" w:sz="8" w:space="0" w:color="41B0EE"/>
          <w:insideH w:val="nil"/>
          <w:insideV w:val="single" w:sz="8" w:space="0" w:color="41B0EE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41B0EE"/>
          <w:left w:val="single" w:sz="8" w:space="0" w:color="41B0EE"/>
          <w:bottom w:val="single" w:sz="8" w:space="0" w:color="41B0EE"/>
          <w:right w:val="single" w:sz="8" w:space="0" w:color="41B0EE"/>
          <w:insideH w:val="nil"/>
          <w:insideV w:val="single" w:sz="8" w:space="0" w:color="41B0EE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</w:tcBorders>
      </w:tcPr>
    </w:tblStylePr>
    <w:tblStylePr w:type="band1Vert"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</w:tcBorders>
        <w:shd w:val="clear" w:color="auto" w:fill="CFEBFA"/>
      </w:tcPr>
    </w:tblStylePr>
    <w:tblStylePr w:type="band1Horz"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  <w:insideV w:val="single" w:sz="8" w:space="0" w:color="41B0EE"/>
        </w:tcBorders>
        <w:shd w:val="clear" w:color="auto" w:fill="CFEBFA"/>
      </w:tcPr>
    </w:tblStylePr>
    <w:tblStylePr w:type="band2Horz"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  <w:insideV w:val="single" w:sz="8" w:space="0" w:color="41B0EE"/>
        </w:tcBorders>
      </w:tcPr>
    </w:tblStylePr>
  </w:style>
  <w:style w:type="table" w:styleId="LightGrid-Accent4">
    <w:name w:val="Light Grid Accent 4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FEC111"/>
        <w:left w:val="single" w:sz="8" w:space="0" w:color="FEC111"/>
        <w:bottom w:val="single" w:sz="8" w:space="0" w:color="FEC111"/>
        <w:right w:val="single" w:sz="8" w:space="0" w:color="FEC111"/>
        <w:insideH w:val="single" w:sz="8" w:space="0" w:color="FEC111"/>
        <w:insideV w:val="single" w:sz="8" w:space="0" w:color="FEC111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FEC111"/>
          <w:left w:val="single" w:sz="8" w:space="0" w:color="FEC111"/>
          <w:bottom w:val="single" w:sz="18" w:space="0" w:color="FEC111"/>
          <w:right w:val="single" w:sz="8" w:space="0" w:color="FEC111"/>
          <w:insideH w:val="nil"/>
          <w:insideV w:val="single" w:sz="8" w:space="0" w:color="FEC111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FEC111"/>
          <w:left w:val="single" w:sz="8" w:space="0" w:color="FEC111"/>
          <w:bottom w:val="single" w:sz="8" w:space="0" w:color="FEC111"/>
          <w:right w:val="single" w:sz="8" w:space="0" w:color="FEC111"/>
          <w:insideH w:val="nil"/>
          <w:insideV w:val="single" w:sz="8" w:space="0" w:color="FEC111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</w:tcBorders>
      </w:tcPr>
    </w:tblStylePr>
    <w:tblStylePr w:type="band1Vert"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</w:tcBorders>
        <w:shd w:val="clear" w:color="auto" w:fill="FEEFC3"/>
      </w:tcPr>
    </w:tblStylePr>
    <w:tblStylePr w:type="band1Horz"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  <w:insideV w:val="single" w:sz="8" w:space="0" w:color="FEC111"/>
        </w:tcBorders>
        <w:shd w:val="clear" w:color="auto" w:fill="FEEFC3"/>
      </w:tcPr>
    </w:tblStylePr>
    <w:tblStylePr w:type="band2Horz"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  <w:insideV w:val="single" w:sz="8" w:space="0" w:color="FEC111"/>
        </w:tcBorders>
      </w:tcPr>
    </w:tblStylePr>
  </w:style>
  <w:style w:type="table" w:styleId="LightGrid-Accent5">
    <w:name w:val="Light Grid Accent 5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E94539"/>
        <w:left w:val="single" w:sz="8" w:space="0" w:color="E94539"/>
        <w:bottom w:val="single" w:sz="8" w:space="0" w:color="E94539"/>
        <w:right w:val="single" w:sz="8" w:space="0" w:color="E94539"/>
        <w:insideH w:val="single" w:sz="8" w:space="0" w:color="E94539"/>
        <w:insideV w:val="single" w:sz="8" w:space="0" w:color="E94539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E94539"/>
          <w:left w:val="single" w:sz="8" w:space="0" w:color="E94539"/>
          <w:bottom w:val="single" w:sz="18" w:space="0" w:color="E94539"/>
          <w:right w:val="single" w:sz="8" w:space="0" w:color="E94539"/>
          <w:insideH w:val="nil"/>
          <w:insideV w:val="single" w:sz="8" w:space="0" w:color="E94539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E94539"/>
          <w:left w:val="single" w:sz="8" w:space="0" w:color="E94539"/>
          <w:bottom w:val="single" w:sz="8" w:space="0" w:color="E94539"/>
          <w:right w:val="single" w:sz="8" w:space="0" w:color="E94539"/>
          <w:insideH w:val="nil"/>
          <w:insideV w:val="single" w:sz="8" w:space="0" w:color="E94539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</w:tcBorders>
      </w:tcPr>
    </w:tblStylePr>
    <w:tblStylePr w:type="band1Vert"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</w:tcBorders>
        <w:shd w:val="clear" w:color="auto" w:fill="F9D0CD"/>
      </w:tcPr>
    </w:tblStylePr>
    <w:tblStylePr w:type="band1Horz"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  <w:insideV w:val="single" w:sz="8" w:space="0" w:color="E94539"/>
        </w:tcBorders>
        <w:shd w:val="clear" w:color="auto" w:fill="F9D0CD"/>
      </w:tcPr>
    </w:tblStylePr>
    <w:tblStylePr w:type="band2Horz"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  <w:insideV w:val="single" w:sz="8" w:space="0" w:color="E94539"/>
        </w:tcBorders>
      </w:tcPr>
    </w:tblStylePr>
  </w:style>
  <w:style w:type="table" w:styleId="LightGrid-Accent6">
    <w:name w:val="Light Grid Accent 6"/>
    <w:basedOn w:val="TableNormal"/>
    <w:uiPriority w:val="62"/>
    <w:rsid w:val="008A120B"/>
    <w:tblPr>
      <w:tblStyleRowBandSize w:val="1"/>
      <w:tblStyleColBandSize w:val="1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</w:tblPr>
    <w:tblStylePr w:type="fir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1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lastRow">
      <w:pPr>
        <w:spacing w:before="0" w:after="0" w:line="240" w:lineRule="auto"/>
      </w:pPr>
      <w:rPr>
        <w:rFonts w:ascii="SEB SansSerif" w:eastAsia="Times New Roman" w:hAnsi="SEB SansSerif" w:cs="Times New Roman"/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firstCol">
      <w:rPr>
        <w:rFonts w:ascii="SEB SansSerif" w:eastAsia="Times New Roman" w:hAnsi="SEB SansSerif" w:cs="Times New Roman"/>
        <w:b/>
        <w:bCs/>
      </w:rPr>
    </w:tblStylePr>
    <w:tblStylePr w:type="lastCol">
      <w:rPr>
        <w:rFonts w:ascii="SEB SansSerif" w:eastAsia="Times New Roman" w:hAnsi="SEB SansSerif" w:cs="Times New Roman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  <w:shd w:val="clear" w:color="auto" w:fill="EBEBEB"/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  <w:shd w:val="clear" w:color="auto" w:fill="EBEBEB"/>
      </w:tcPr>
    </w:tblStylePr>
    <w:tblStylePr w:type="band2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</w:tcPr>
    </w:tblStylePr>
  </w:style>
  <w:style w:type="table" w:styleId="LightList">
    <w:name w:val="Light List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8ACA34"/>
        <w:left w:val="single" w:sz="8" w:space="0" w:color="8ACA34"/>
        <w:bottom w:val="single" w:sz="8" w:space="0" w:color="8ACA34"/>
        <w:right w:val="single" w:sz="8" w:space="0" w:color="8ACA3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ACA3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CA34"/>
          <w:left w:val="single" w:sz="8" w:space="0" w:color="8ACA34"/>
          <w:bottom w:val="single" w:sz="8" w:space="0" w:color="8ACA34"/>
          <w:right w:val="single" w:sz="8" w:space="0" w:color="8ACA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</w:tcBorders>
      </w:tcPr>
    </w:tblStylePr>
    <w:tblStylePr w:type="band1Horz">
      <w:tblPr/>
      <w:tcPr>
        <w:tcBorders>
          <w:top w:val="single" w:sz="8" w:space="0" w:color="8ACA34"/>
          <w:left w:val="single" w:sz="8" w:space="0" w:color="8ACA34"/>
          <w:bottom w:val="single" w:sz="8" w:space="0" w:color="8ACA34"/>
          <w:right w:val="single" w:sz="8" w:space="0" w:color="8ACA34"/>
        </w:tcBorders>
      </w:tcPr>
    </w:tblStylePr>
  </w:style>
  <w:style w:type="table" w:styleId="LightList-Accent2">
    <w:name w:val="Light List Accent 2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66499E"/>
        <w:left w:val="single" w:sz="8" w:space="0" w:color="66499E"/>
        <w:bottom w:val="single" w:sz="8" w:space="0" w:color="66499E"/>
        <w:right w:val="single" w:sz="8" w:space="0" w:color="66499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6499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499E"/>
          <w:left w:val="single" w:sz="8" w:space="0" w:color="66499E"/>
          <w:bottom w:val="single" w:sz="8" w:space="0" w:color="66499E"/>
          <w:right w:val="single" w:sz="8" w:space="0" w:color="66499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</w:tcBorders>
      </w:tcPr>
    </w:tblStylePr>
    <w:tblStylePr w:type="band1Horz">
      <w:tblPr/>
      <w:tcPr>
        <w:tcBorders>
          <w:top w:val="single" w:sz="8" w:space="0" w:color="66499E"/>
          <w:left w:val="single" w:sz="8" w:space="0" w:color="66499E"/>
          <w:bottom w:val="single" w:sz="8" w:space="0" w:color="66499E"/>
          <w:right w:val="single" w:sz="8" w:space="0" w:color="66499E"/>
        </w:tcBorders>
      </w:tcPr>
    </w:tblStylePr>
  </w:style>
  <w:style w:type="table" w:styleId="LightList-Accent3">
    <w:name w:val="Light List Accent 3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41B0EE"/>
        <w:left w:val="single" w:sz="8" w:space="0" w:color="41B0EE"/>
        <w:bottom w:val="single" w:sz="8" w:space="0" w:color="41B0EE"/>
        <w:right w:val="single" w:sz="8" w:space="0" w:color="41B0E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1B0E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B0EE"/>
          <w:left w:val="single" w:sz="8" w:space="0" w:color="41B0EE"/>
          <w:bottom w:val="single" w:sz="8" w:space="0" w:color="41B0EE"/>
          <w:right w:val="single" w:sz="8" w:space="0" w:color="41B0E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</w:tcBorders>
      </w:tcPr>
    </w:tblStylePr>
    <w:tblStylePr w:type="band1Horz">
      <w:tblPr/>
      <w:tcPr>
        <w:tcBorders>
          <w:top w:val="single" w:sz="8" w:space="0" w:color="41B0EE"/>
          <w:left w:val="single" w:sz="8" w:space="0" w:color="41B0EE"/>
          <w:bottom w:val="single" w:sz="8" w:space="0" w:color="41B0EE"/>
          <w:right w:val="single" w:sz="8" w:space="0" w:color="41B0EE"/>
        </w:tcBorders>
      </w:tcPr>
    </w:tblStylePr>
  </w:style>
  <w:style w:type="table" w:styleId="LightList-Accent4">
    <w:name w:val="Light List Accent 4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FEC111"/>
        <w:left w:val="single" w:sz="8" w:space="0" w:color="FEC111"/>
        <w:bottom w:val="single" w:sz="8" w:space="0" w:color="FEC111"/>
        <w:right w:val="single" w:sz="8" w:space="0" w:color="FEC11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EC1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111"/>
          <w:left w:val="single" w:sz="8" w:space="0" w:color="FEC111"/>
          <w:bottom w:val="single" w:sz="8" w:space="0" w:color="FEC111"/>
          <w:right w:val="single" w:sz="8" w:space="0" w:color="FEC11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</w:tcBorders>
      </w:tcPr>
    </w:tblStylePr>
    <w:tblStylePr w:type="band1Horz">
      <w:tblPr/>
      <w:tcPr>
        <w:tcBorders>
          <w:top w:val="single" w:sz="8" w:space="0" w:color="FEC111"/>
          <w:left w:val="single" w:sz="8" w:space="0" w:color="FEC111"/>
          <w:bottom w:val="single" w:sz="8" w:space="0" w:color="FEC111"/>
          <w:right w:val="single" w:sz="8" w:space="0" w:color="FEC111"/>
        </w:tcBorders>
      </w:tcPr>
    </w:tblStylePr>
  </w:style>
  <w:style w:type="table" w:styleId="LightList-Accent5">
    <w:name w:val="Light List Accent 5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E94539"/>
        <w:left w:val="single" w:sz="8" w:space="0" w:color="E94539"/>
        <w:bottom w:val="single" w:sz="8" w:space="0" w:color="E94539"/>
        <w:right w:val="single" w:sz="8" w:space="0" w:color="E9453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9453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4539"/>
          <w:left w:val="single" w:sz="8" w:space="0" w:color="E94539"/>
          <w:bottom w:val="single" w:sz="8" w:space="0" w:color="E94539"/>
          <w:right w:val="single" w:sz="8" w:space="0" w:color="E9453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</w:tcBorders>
      </w:tcPr>
    </w:tblStylePr>
    <w:tblStylePr w:type="band1Horz">
      <w:tblPr/>
      <w:tcPr>
        <w:tcBorders>
          <w:top w:val="single" w:sz="8" w:space="0" w:color="E94539"/>
          <w:left w:val="single" w:sz="8" w:space="0" w:color="E94539"/>
          <w:bottom w:val="single" w:sz="8" w:space="0" w:color="E94539"/>
          <w:right w:val="single" w:sz="8" w:space="0" w:color="E94539"/>
        </w:tcBorders>
      </w:tcPr>
    </w:tblStylePr>
  </w:style>
  <w:style w:type="table" w:styleId="LightList-Accent6">
    <w:name w:val="Light List Accent 6"/>
    <w:basedOn w:val="TableNormal"/>
    <w:uiPriority w:val="61"/>
    <w:rsid w:val="008A120B"/>
    <w:tblPr>
      <w:tblStyleRowBandSize w:val="1"/>
      <w:tblStyleColBandSize w:val="1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</w:style>
  <w:style w:type="table" w:styleId="LightShading">
    <w:name w:val="Light Shading"/>
    <w:basedOn w:val="TableNormal"/>
    <w:uiPriority w:val="60"/>
    <w:rsid w:val="008A120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8A120B"/>
    <w:rPr>
      <w:color w:val="679727"/>
    </w:rPr>
    <w:tblPr>
      <w:tblStyleRowBandSize w:val="1"/>
      <w:tblStyleColBandSize w:val="1"/>
      <w:tblBorders>
        <w:top w:val="single" w:sz="8" w:space="0" w:color="8ACA34"/>
        <w:bottom w:val="single" w:sz="8" w:space="0" w:color="8ACA3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A34"/>
          <w:left w:val="nil"/>
          <w:bottom w:val="single" w:sz="8" w:space="0" w:color="8ACA3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A34"/>
          <w:left w:val="nil"/>
          <w:bottom w:val="single" w:sz="8" w:space="0" w:color="8ACA3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2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2CC"/>
      </w:tcPr>
    </w:tblStylePr>
  </w:style>
  <w:style w:type="table" w:styleId="LightShading-Accent2">
    <w:name w:val="Light Shading Accent 2"/>
    <w:basedOn w:val="TableNormal"/>
    <w:uiPriority w:val="60"/>
    <w:rsid w:val="008A120B"/>
    <w:rPr>
      <w:color w:val="4C3676"/>
    </w:rPr>
    <w:tblPr>
      <w:tblStyleRowBandSize w:val="1"/>
      <w:tblStyleColBandSize w:val="1"/>
      <w:tblBorders>
        <w:top w:val="single" w:sz="8" w:space="0" w:color="66499E"/>
        <w:bottom w:val="single" w:sz="8" w:space="0" w:color="66499E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499E"/>
          <w:left w:val="nil"/>
          <w:bottom w:val="single" w:sz="8" w:space="0" w:color="66499E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499E"/>
          <w:left w:val="nil"/>
          <w:bottom w:val="single" w:sz="8" w:space="0" w:color="66499E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9"/>
      </w:tcPr>
    </w:tblStylePr>
  </w:style>
  <w:style w:type="table" w:styleId="LightShading-Accent3">
    <w:name w:val="Light Shading Accent 3"/>
    <w:basedOn w:val="TableNormal"/>
    <w:uiPriority w:val="60"/>
    <w:rsid w:val="008A120B"/>
    <w:rPr>
      <w:color w:val="128BD0"/>
    </w:rPr>
    <w:tblPr>
      <w:tblStyleRowBandSize w:val="1"/>
      <w:tblStyleColBandSize w:val="1"/>
      <w:tblBorders>
        <w:top w:val="single" w:sz="8" w:space="0" w:color="41B0EE"/>
        <w:bottom w:val="single" w:sz="8" w:space="0" w:color="41B0EE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B0EE"/>
          <w:left w:val="nil"/>
          <w:bottom w:val="single" w:sz="8" w:space="0" w:color="41B0EE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B0EE"/>
          <w:left w:val="nil"/>
          <w:bottom w:val="single" w:sz="8" w:space="0" w:color="41B0EE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EBF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EBFA"/>
      </w:tcPr>
    </w:tblStylePr>
  </w:style>
  <w:style w:type="table" w:styleId="LightShading-Accent4">
    <w:name w:val="Light Shading Accent 4"/>
    <w:basedOn w:val="TableNormal"/>
    <w:uiPriority w:val="60"/>
    <w:rsid w:val="008A120B"/>
    <w:rPr>
      <w:color w:val="C99501"/>
    </w:rPr>
    <w:tblPr>
      <w:tblStyleRowBandSize w:val="1"/>
      <w:tblStyleColBandSize w:val="1"/>
      <w:tblBorders>
        <w:top w:val="single" w:sz="8" w:space="0" w:color="FEC111"/>
        <w:bottom w:val="single" w:sz="8" w:space="0" w:color="FEC11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C111"/>
          <w:left w:val="nil"/>
          <w:bottom w:val="single" w:sz="8" w:space="0" w:color="FEC11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C111"/>
          <w:left w:val="nil"/>
          <w:bottom w:val="single" w:sz="8" w:space="0" w:color="FEC11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FC3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FC3"/>
      </w:tcPr>
    </w:tblStylePr>
  </w:style>
  <w:style w:type="table" w:styleId="LightShading-Accent5">
    <w:name w:val="Light Shading Accent 5"/>
    <w:basedOn w:val="TableNormal"/>
    <w:uiPriority w:val="60"/>
    <w:rsid w:val="008A120B"/>
    <w:rPr>
      <w:color w:val="C32115"/>
    </w:rPr>
    <w:tblPr>
      <w:tblStyleRowBandSize w:val="1"/>
      <w:tblStyleColBandSize w:val="1"/>
      <w:tblBorders>
        <w:top w:val="single" w:sz="8" w:space="0" w:color="E94539"/>
        <w:bottom w:val="single" w:sz="8" w:space="0" w:color="E9453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4539"/>
          <w:left w:val="nil"/>
          <w:bottom w:val="single" w:sz="8" w:space="0" w:color="E9453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4539"/>
          <w:left w:val="nil"/>
          <w:bottom w:val="single" w:sz="8" w:space="0" w:color="E9453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0CD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0CD"/>
      </w:tcPr>
    </w:tblStylePr>
  </w:style>
  <w:style w:type="table" w:styleId="LightShading-Accent6">
    <w:name w:val="Light Shading Accent 6"/>
    <w:basedOn w:val="TableNormal"/>
    <w:uiPriority w:val="60"/>
    <w:rsid w:val="008A120B"/>
    <w:rPr>
      <w:color w:val="858585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</w:style>
  <w:style w:type="paragraph" w:styleId="ListParagraph">
    <w:name w:val="List Paragraph"/>
    <w:aliases w:val="List not in Table,Numbering,ERP-List Paragraph,List Paragraph11,Bullet EY,List Paragraph2,List Paragraph Red,Buletai,List Paragraph21,List Paragraph1,lp1,Bullet 1,Use Case List Paragraph,List Paragraph111,Paragraph,Numbered List,Lentele"/>
    <w:basedOn w:val="Normal"/>
    <w:link w:val="ListParagraphChar"/>
    <w:uiPriority w:val="34"/>
    <w:qFormat/>
    <w:rsid w:val="008A120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8A12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ascii="Consolas" w:hAnsi="Consolas"/>
      <w:lang w:val="en-GB" w:eastAsia="en-US"/>
    </w:rPr>
  </w:style>
  <w:style w:type="character" w:customStyle="1" w:styleId="MacroTextChar">
    <w:name w:val="Macro Text Char"/>
    <w:link w:val="MacroText"/>
    <w:uiPriority w:val="99"/>
    <w:semiHidden/>
    <w:rsid w:val="008A120B"/>
    <w:rPr>
      <w:rFonts w:ascii="Consolas" w:eastAsia="Times New Roman" w:hAnsi="Consolas" w:cs="Times New Roman"/>
      <w:sz w:val="20"/>
      <w:szCs w:val="20"/>
      <w:lang w:val="en-GB"/>
    </w:rPr>
  </w:style>
  <w:style w:type="table" w:styleId="MediumGrid1">
    <w:name w:val="Medium Grid 1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A7D766"/>
        <w:left w:val="single" w:sz="8" w:space="0" w:color="A7D766"/>
        <w:bottom w:val="single" w:sz="8" w:space="0" w:color="A7D766"/>
        <w:right w:val="single" w:sz="8" w:space="0" w:color="A7D766"/>
        <w:insideH w:val="single" w:sz="8" w:space="0" w:color="A7D766"/>
        <w:insideV w:val="single" w:sz="8" w:space="0" w:color="A7D766"/>
      </w:tblBorders>
    </w:tblPr>
    <w:tcPr>
      <w:shd w:val="clear" w:color="auto" w:fill="E2F2C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D7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599"/>
      </w:tcPr>
    </w:tblStylePr>
    <w:tblStylePr w:type="band1Horz">
      <w:tblPr/>
      <w:tcPr>
        <w:shd w:val="clear" w:color="auto" w:fill="C4E599"/>
      </w:tcPr>
    </w:tblStylePr>
  </w:style>
  <w:style w:type="table" w:styleId="MediumGrid1-Accent2">
    <w:name w:val="Medium Grid 1 Accent 2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8A70BD"/>
        <w:left w:val="single" w:sz="8" w:space="0" w:color="8A70BD"/>
        <w:bottom w:val="single" w:sz="8" w:space="0" w:color="8A70BD"/>
        <w:right w:val="single" w:sz="8" w:space="0" w:color="8A70BD"/>
        <w:insideH w:val="single" w:sz="8" w:space="0" w:color="8A70BD"/>
        <w:insideV w:val="single" w:sz="8" w:space="0" w:color="8A70BD"/>
      </w:tblBorders>
    </w:tblPr>
    <w:tcPr>
      <w:shd w:val="clear" w:color="auto" w:fill="D8CF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A70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9FD3"/>
      </w:tcPr>
    </w:tblStylePr>
    <w:tblStylePr w:type="band1Horz">
      <w:tblPr/>
      <w:tcPr>
        <w:shd w:val="clear" w:color="auto" w:fill="B19FD3"/>
      </w:tcPr>
    </w:tblStylePr>
  </w:style>
  <w:style w:type="table" w:styleId="MediumGrid1-Accent3">
    <w:name w:val="Medium Grid 1 Accent 3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70C3F2"/>
        <w:left w:val="single" w:sz="8" w:space="0" w:color="70C3F2"/>
        <w:bottom w:val="single" w:sz="8" w:space="0" w:color="70C3F2"/>
        <w:right w:val="single" w:sz="8" w:space="0" w:color="70C3F2"/>
        <w:insideH w:val="single" w:sz="8" w:space="0" w:color="70C3F2"/>
        <w:insideV w:val="single" w:sz="8" w:space="0" w:color="70C3F2"/>
      </w:tblBorders>
    </w:tblPr>
    <w:tcPr>
      <w:shd w:val="clear" w:color="auto" w:fill="CFEBF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C3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D7F6"/>
      </w:tcPr>
    </w:tblStylePr>
    <w:tblStylePr w:type="band1Horz">
      <w:tblPr/>
      <w:tcPr>
        <w:shd w:val="clear" w:color="auto" w:fill="A0D7F6"/>
      </w:tcPr>
    </w:tblStylePr>
  </w:style>
  <w:style w:type="table" w:styleId="MediumGrid1-Accent4">
    <w:name w:val="Medium Grid 1 Accent 4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FED04C"/>
        <w:left w:val="single" w:sz="8" w:space="0" w:color="FED04C"/>
        <w:bottom w:val="single" w:sz="8" w:space="0" w:color="FED04C"/>
        <w:right w:val="single" w:sz="8" w:space="0" w:color="FED04C"/>
        <w:insideH w:val="single" w:sz="8" w:space="0" w:color="FED04C"/>
        <w:insideV w:val="single" w:sz="8" w:space="0" w:color="FED04C"/>
      </w:tblBorders>
    </w:tblPr>
    <w:tcPr>
      <w:shd w:val="clear" w:color="auto" w:fill="FEEFC3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ED0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F88"/>
      </w:tcPr>
    </w:tblStylePr>
    <w:tblStylePr w:type="band1Horz">
      <w:tblPr/>
      <w:tcPr>
        <w:shd w:val="clear" w:color="auto" w:fill="FEDF88"/>
      </w:tcPr>
    </w:tblStylePr>
  </w:style>
  <w:style w:type="table" w:styleId="MediumGrid1-Accent5">
    <w:name w:val="Medium Grid 1 Accent 5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EE736A"/>
        <w:left w:val="single" w:sz="8" w:space="0" w:color="EE736A"/>
        <w:bottom w:val="single" w:sz="8" w:space="0" w:color="EE736A"/>
        <w:right w:val="single" w:sz="8" w:space="0" w:color="EE736A"/>
        <w:insideH w:val="single" w:sz="8" w:space="0" w:color="EE736A"/>
        <w:insideV w:val="single" w:sz="8" w:space="0" w:color="EE736A"/>
      </w:tblBorders>
    </w:tblPr>
    <w:tcPr>
      <w:shd w:val="clear" w:color="auto" w:fill="F9D0CD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736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29C"/>
      </w:tcPr>
    </w:tblStylePr>
    <w:tblStylePr w:type="band1Horz">
      <w:tblPr/>
      <w:tcPr>
        <w:shd w:val="clear" w:color="auto" w:fill="F4A29C"/>
      </w:tcPr>
    </w:tblStylePr>
  </w:style>
  <w:style w:type="table" w:styleId="MediumGrid1-Accent6">
    <w:name w:val="Medium Grid 1 Accent 6"/>
    <w:basedOn w:val="TableNormal"/>
    <w:uiPriority w:val="67"/>
    <w:rsid w:val="008A120B"/>
    <w:tblPr>
      <w:tblStyleRowBandSize w:val="1"/>
      <w:tblStyleColBandSize w:val="1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  <w:insideV w:val="single" w:sz="8" w:space="0" w:color="C5C5C5"/>
      </w:tblBorders>
    </w:tblPr>
    <w:tcPr>
      <w:shd w:val="clear" w:color="auto" w:fill="EBEBE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MediumGrid2">
    <w:name w:val="Medium Grid 2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8ACA34"/>
        <w:left w:val="single" w:sz="8" w:space="0" w:color="8ACA34"/>
        <w:bottom w:val="single" w:sz="8" w:space="0" w:color="8ACA34"/>
        <w:right w:val="single" w:sz="8" w:space="0" w:color="8ACA34"/>
        <w:insideH w:val="single" w:sz="8" w:space="0" w:color="8ACA34"/>
        <w:insideV w:val="single" w:sz="8" w:space="0" w:color="8ACA34"/>
      </w:tblBorders>
    </w:tblPr>
    <w:tcPr>
      <w:shd w:val="clear" w:color="auto" w:fill="E2F2CC"/>
    </w:tcPr>
    <w:tblStylePr w:type="firstRow">
      <w:rPr>
        <w:b/>
        <w:bCs/>
        <w:color w:val="000000"/>
      </w:rPr>
      <w:tblPr/>
      <w:tcPr>
        <w:shd w:val="clear" w:color="auto" w:fill="F3F9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4D6"/>
      </w:tcPr>
    </w:tblStylePr>
    <w:tblStylePr w:type="band1Vert">
      <w:tblPr/>
      <w:tcPr>
        <w:shd w:val="clear" w:color="auto" w:fill="C4E599"/>
      </w:tcPr>
    </w:tblStylePr>
    <w:tblStylePr w:type="band1Horz">
      <w:tblPr/>
      <w:tcPr>
        <w:tcBorders>
          <w:insideH w:val="single" w:sz="6" w:space="0" w:color="8ACA34"/>
          <w:insideV w:val="single" w:sz="6" w:space="0" w:color="8ACA34"/>
        </w:tcBorders>
        <w:shd w:val="clear" w:color="auto" w:fill="C4E599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66499E"/>
        <w:left w:val="single" w:sz="8" w:space="0" w:color="66499E"/>
        <w:bottom w:val="single" w:sz="8" w:space="0" w:color="66499E"/>
        <w:right w:val="single" w:sz="8" w:space="0" w:color="66499E"/>
        <w:insideH w:val="single" w:sz="8" w:space="0" w:color="66499E"/>
        <w:insideV w:val="single" w:sz="8" w:space="0" w:color="66499E"/>
      </w:tblBorders>
    </w:tblPr>
    <w:tcPr>
      <w:shd w:val="clear" w:color="auto" w:fill="D8CFE9"/>
    </w:tcPr>
    <w:tblStylePr w:type="firstRow">
      <w:rPr>
        <w:b/>
        <w:bCs/>
        <w:color w:val="000000"/>
      </w:rPr>
      <w:tblPr/>
      <w:tcPr>
        <w:shd w:val="clear" w:color="auto" w:fill="EFEC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D"/>
      </w:tcPr>
    </w:tblStylePr>
    <w:tblStylePr w:type="band1Vert">
      <w:tblPr/>
      <w:tcPr>
        <w:shd w:val="clear" w:color="auto" w:fill="B19FD3"/>
      </w:tcPr>
    </w:tblStylePr>
    <w:tblStylePr w:type="band1Horz">
      <w:tblPr/>
      <w:tcPr>
        <w:tcBorders>
          <w:insideH w:val="single" w:sz="6" w:space="0" w:color="66499E"/>
          <w:insideV w:val="single" w:sz="6" w:space="0" w:color="66499E"/>
        </w:tcBorders>
        <w:shd w:val="clear" w:color="auto" w:fill="B19FD3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41B0EE"/>
        <w:left w:val="single" w:sz="8" w:space="0" w:color="41B0EE"/>
        <w:bottom w:val="single" w:sz="8" w:space="0" w:color="41B0EE"/>
        <w:right w:val="single" w:sz="8" w:space="0" w:color="41B0EE"/>
        <w:insideH w:val="single" w:sz="8" w:space="0" w:color="41B0EE"/>
        <w:insideV w:val="single" w:sz="8" w:space="0" w:color="41B0EE"/>
      </w:tblBorders>
    </w:tblPr>
    <w:tcPr>
      <w:shd w:val="clear" w:color="auto" w:fill="CFEBFA"/>
    </w:tcPr>
    <w:tblStylePr w:type="firstRow">
      <w:rPr>
        <w:b/>
        <w:bCs/>
        <w:color w:val="000000"/>
      </w:rPr>
      <w:tblPr/>
      <w:tcPr>
        <w:shd w:val="clear" w:color="auto" w:fill="ECF7F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FFB"/>
      </w:tcPr>
    </w:tblStylePr>
    <w:tblStylePr w:type="band1Vert">
      <w:tblPr/>
      <w:tcPr>
        <w:shd w:val="clear" w:color="auto" w:fill="A0D7F6"/>
      </w:tcPr>
    </w:tblStylePr>
    <w:tblStylePr w:type="band1Horz">
      <w:tblPr/>
      <w:tcPr>
        <w:tcBorders>
          <w:insideH w:val="single" w:sz="6" w:space="0" w:color="41B0EE"/>
          <w:insideV w:val="single" w:sz="6" w:space="0" w:color="41B0EE"/>
        </w:tcBorders>
        <w:shd w:val="clear" w:color="auto" w:fill="A0D7F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FEC111"/>
        <w:left w:val="single" w:sz="8" w:space="0" w:color="FEC111"/>
        <w:bottom w:val="single" w:sz="8" w:space="0" w:color="FEC111"/>
        <w:right w:val="single" w:sz="8" w:space="0" w:color="FEC111"/>
        <w:insideH w:val="single" w:sz="8" w:space="0" w:color="FEC111"/>
        <w:insideV w:val="single" w:sz="8" w:space="0" w:color="FEC111"/>
      </w:tblBorders>
    </w:tblPr>
    <w:tcPr>
      <w:shd w:val="clear" w:color="auto" w:fill="FEEFC3"/>
    </w:tcPr>
    <w:tblStylePr w:type="firstRow">
      <w:rPr>
        <w:b/>
        <w:bCs/>
        <w:color w:val="000000"/>
      </w:rPr>
      <w:tblPr/>
      <w:tcPr>
        <w:shd w:val="clear" w:color="auto" w:fill="FFF8E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F"/>
      </w:tcPr>
    </w:tblStylePr>
    <w:tblStylePr w:type="band1Vert">
      <w:tblPr/>
      <w:tcPr>
        <w:shd w:val="clear" w:color="auto" w:fill="FEDF88"/>
      </w:tcPr>
    </w:tblStylePr>
    <w:tblStylePr w:type="band1Horz">
      <w:tblPr/>
      <w:tcPr>
        <w:tcBorders>
          <w:insideH w:val="single" w:sz="6" w:space="0" w:color="FEC111"/>
          <w:insideV w:val="single" w:sz="6" w:space="0" w:color="FEC111"/>
        </w:tcBorders>
        <w:shd w:val="clear" w:color="auto" w:fill="FEDF88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E94539"/>
        <w:left w:val="single" w:sz="8" w:space="0" w:color="E94539"/>
        <w:bottom w:val="single" w:sz="8" w:space="0" w:color="E94539"/>
        <w:right w:val="single" w:sz="8" w:space="0" w:color="E94539"/>
        <w:insideH w:val="single" w:sz="8" w:space="0" w:color="E94539"/>
        <w:insideV w:val="single" w:sz="8" w:space="0" w:color="E94539"/>
      </w:tblBorders>
    </w:tblPr>
    <w:tcPr>
      <w:shd w:val="clear" w:color="auto" w:fill="F9D0CD"/>
    </w:tcPr>
    <w:tblStylePr w:type="firstRow">
      <w:rPr>
        <w:b/>
        <w:bCs/>
        <w:color w:val="000000"/>
      </w:rPr>
      <w:tblPr/>
      <w:tcPr>
        <w:shd w:val="clear" w:color="auto" w:fill="FCEC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D7"/>
      </w:tcPr>
    </w:tblStylePr>
    <w:tblStylePr w:type="band1Vert">
      <w:tblPr/>
      <w:tcPr>
        <w:shd w:val="clear" w:color="auto" w:fill="F4A29C"/>
      </w:tcPr>
    </w:tblStylePr>
    <w:tblStylePr w:type="band1Horz">
      <w:tblPr/>
      <w:tcPr>
        <w:tcBorders>
          <w:insideH w:val="single" w:sz="6" w:space="0" w:color="E94539"/>
          <w:insideV w:val="single" w:sz="6" w:space="0" w:color="E94539"/>
        </w:tcBorders>
        <w:shd w:val="clear" w:color="auto" w:fill="F4A29C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8A120B"/>
    <w:rPr>
      <w:color w:val="000000"/>
    </w:rPr>
    <w:tblPr>
      <w:tblStyleRowBandSize w:val="1"/>
      <w:tblStyleColBandSize w:val="1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</w:tblPr>
    <w:tcPr>
      <w:shd w:val="clear" w:color="auto" w:fill="EBEBEB"/>
    </w:tcPr>
    <w:tblStylePr w:type="firstRow">
      <w:rPr>
        <w:b/>
        <w:bCs/>
        <w:color w:val="000000"/>
      </w:rPr>
      <w:tblPr/>
      <w:tcPr>
        <w:shd w:val="clear" w:color="auto" w:fill="F7F7F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tcBorders>
          <w:insideH w:val="single" w:sz="6" w:space="0" w:color="B2B2B2"/>
          <w:insideV w:val="single" w:sz="6" w:space="0" w:color="B2B2B2"/>
        </w:tcBorders>
        <w:shd w:val="clear" w:color="auto" w:fill="D8D8D8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2F2C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ACA3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ACA3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ACA3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ACA3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4E59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4E599"/>
      </w:tcPr>
    </w:tblStylePr>
  </w:style>
  <w:style w:type="table" w:styleId="MediumGrid3-Accent2">
    <w:name w:val="Medium Grid 3 Accent 2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8CF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6499E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6499E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66499E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66499E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19FD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19FD3"/>
      </w:tcPr>
    </w:tblStylePr>
  </w:style>
  <w:style w:type="table" w:styleId="MediumGrid3-Accent3">
    <w:name w:val="Medium Grid 3 Accent 3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FEBFA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1B0EE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1B0EE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1B0EE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1B0EE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0D7F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0D7F6"/>
      </w:tcPr>
    </w:tblStylePr>
  </w:style>
  <w:style w:type="table" w:styleId="MediumGrid3-Accent4">
    <w:name w:val="Medium Grid 3 Accent 4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EEFC3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EC11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EC11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EC11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EC11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EDF8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EDF88"/>
      </w:tcPr>
    </w:tblStylePr>
  </w:style>
  <w:style w:type="table" w:styleId="MediumGrid3-Accent5">
    <w:name w:val="Medium Grid 3 Accent 5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D0C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9453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9453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9453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9453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4A29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4A29C"/>
      </w:tcPr>
    </w:tblStylePr>
  </w:style>
  <w:style w:type="table" w:styleId="MediumGrid3-Accent6">
    <w:name w:val="Medium Grid 3 Accent 6"/>
    <w:basedOn w:val="TableNormal"/>
    <w:uiPriority w:val="69"/>
    <w:rsid w:val="008A120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BEBE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8D8D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8D8D8"/>
      </w:tcPr>
    </w:tblStylePr>
  </w:style>
  <w:style w:type="table" w:styleId="MediumList1">
    <w:name w:val="Medium List 1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8ACA34"/>
        <w:bottom w:val="single" w:sz="8" w:space="0" w:color="8ACA34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8ACA34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8ACA34"/>
          <w:bottom w:val="single" w:sz="8" w:space="0" w:color="8ACA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CA34"/>
          <w:bottom w:val="single" w:sz="8" w:space="0" w:color="8ACA34"/>
        </w:tcBorders>
      </w:tcPr>
    </w:tblStylePr>
    <w:tblStylePr w:type="band1Vert">
      <w:tblPr/>
      <w:tcPr>
        <w:shd w:val="clear" w:color="auto" w:fill="E2F2CC"/>
      </w:tcPr>
    </w:tblStylePr>
    <w:tblStylePr w:type="band1Horz">
      <w:tblPr/>
      <w:tcPr>
        <w:shd w:val="clear" w:color="auto" w:fill="E2F2CC"/>
      </w:tcPr>
    </w:tblStylePr>
  </w:style>
  <w:style w:type="table" w:styleId="MediumList1-Accent2">
    <w:name w:val="Medium List 1 Accent 2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66499E"/>
        <w:bottom w:val="single" w:sz="8" w:space="0" w:color="66499E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66499E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66499E"/>
          <w:bottom w:val="single" w:sz="8" w:space="0" w:color="66499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499E"/>
          <w:bottom w:val="single" w:sz="8" w:space="0" w:color="66499E"/>
        </w:tcBorders>
      </w:tcPr>
    </w:tblStylePr>
    <w:tblStylePr w:type="band1Vert">
      <w:tblPr/>
      <w:tcPr>
        <w:shd w:val="clear" w:color="auto" w:fill="D8CFE9"/>
      </w:tcPr>
    </w:tblStylePr>
    <w:tblStylePr w:type="band1Horz">
      <w:tblPr/>
      <w:tcPr>
        <w:shd w:val="clear" w:color="auto" w:fill="D8CFE9"/>
      </w:tcPr>
    </w:tblStylePr>
  </w:style>
  <w:style w:type="table" w:styleId="MediumList1-Accent3">
    <w:name w:val="Medium List 1 Accent 3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41B0EE"/>
        <w:bottom w:val="single" w:sz="8" w:space="0" w:color="41B0EE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41B0EE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41B0EE"/>
          <w:bottom w:val="single" w:sz="8" w:space="0" w:color="41B0E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B0EE"/>
          <w:bottom w:val="single" w:sz="8" w:space="0" w:color="41B0EE"/>
        </w:tcBorders>
      </w:tcPr>
    </w:tblStylePr>
    <w:tblStylePr w:type="band1Vert">
      <w:tblPr/>
      <w:tcPr>
        <w:shd w:val="clear" w:color="auto" w:fill="CFEBFA"/>
      </w:tcPr>
    </w:tblStylePr>
    <w:tblStylePr w:type="band1Horz">
      <w:tblPr/>
      <w:tcPr>
        <w:shd w:val="clear" w:color="auto" w:fill="CFEBFA"/>
      </w:tcPr>
    </w:tblStylePr>
  </w:style>
  <w:style w:type="table" w:styleId="MediumList1-Accent4">
    <w:name w:val="Medium List 1 Accent 4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FEC111"/>
        <w:bottom w:val="single" w:sz="8" w:space="0" w:color="FEC111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FEC111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FEC111"/>
          <w:bottom w:val="single" w:sz="8" w:space="0" w:color="FEC11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EC111"/>
          <w:bottom w:val="single" w:sz="8" w:space="0" w:color="FEC111"/>
        </w:tcBorders>
      </w:tcPr>
    </w:tblStylePr>
    <w:tblStylePr w:type="band1Vert">
      <w:tblPr/>
      <w:tcPr>
        <w:shd w:val="clear" w:color="auto" w:fill="FEEFC3"/>
      </w:tcPr>
    </w:tblStylePr>
    <w:tblStylePr w:type="band1Horz">
      <w:tblPr/>
      <w:tcPr>
        <w:shd w:val="clear" w:color="auto" w:fill="FEEFC3"/>
      </w:tcPr>
    </w:tblStylePr>
  </w:style>
  <w:style w:type="table" w:styleId="MediumList1-Accent5">
    <w:name w:val="Medium List 1 Accent 5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E94539"/>
        <w:bottom w:val="single" w:sz="8" w:space="0" w:color="E94539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E94539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E94539"/>
          <w:bottom w:val="single" w:sz="8" w:space="0" w:color="E9453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4539"/>
          <w:bottom w:val="single" w:sz="8" w:space="0" w:color="E94539"/>
        </w:tcBorders>
      </w:tcPr>
    </w:tblStylePr>
    <w:tblStylePr w:type="band1Vert">
      <w:tblPr/>
      <w:tcPr>
        <w:shd w:val="clear" w:color="auto" w:fill="F9D0CD"/>
      </w:tcPr>
    </w:tblStylePr>
    <w:tblStylePr w:type="band1Horz">
      <w:tblPr/>
      <w:tcPr>
        <w:shd w:val="clear" w:color="auto" w:fill="F9D0CD"/>
      </w:tcPr>
    </w:tblStylePr>
  </w:style>
  <w:style w:type="table" w:styleId="MediumList1-Accent6">
    <w:name w:val="Medium List 1 Accent 6"/>
    <w:basedOn w:val="TableNormal"/>
    <w:uiPriority w:val="65"/>
    <w:rsid w:val="008A120B"/>
    <w:rPr>
      <w:color w:val="000000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rPr>
        <w:rFonts w:ascii="SEB SansSerif" w:eastAsia="Times New Roman" w:hAnsi="SEB SansSerif" w:cs="Times New Roman"/>
      </w:rPr>
      <w:tblPr/>
      <w:tcPr>
        <w:tcBorders>
          <w:top w:val="nil"/>
          <w:bottom w:val="single" w:sz="8" w:space="0" w:color="B2B2B2"/>
        </w:tcBorders>
      </w:tcPr>
    </w:tblStylePr>
    <w:tblStylePr w:type="lastRow">
      <w:rPr>
        <w:b/>
        <w:bCs/>
        <w:color w:val="B2B2B2"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band1Vert">
      <w:tblPr/>
      <w:tcPr>
        <w:shd w:val="clear" w:color="auto" w:fill="EBEBEB"/>
      </w:tcPr>
    </w:tblStylePr>
    <w:tblStylePr w:type="band1Horz">
      <w:tblPr/>
      <w:tcPr>
        <w:shd w:val="clear" w:color="auto" w:fill="EBEBEB"/>
      </w:tcPr>
    </w:tblStylePr>
  </w:style>
  <w:style w:type="table" w:styleId="MediumList2">
    <w:name w:val="Medium List 2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8ACA34"/>
        <w:left w:val="single" w:sz="8" w:space="0" w:color="8ACA34"/>
        <w:bottom w:val="single" w:sz="8" w:space="0" w:color="8ACA34"/>
        <w:right w:val="single" w:sz="8" w:space="0" w:color="8ACA3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CA3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ACA3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CA3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ACA3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2C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2C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66499E"/>
        <w:left w:val="single" w:sz="8" w:space="0" w:color="66499E"/>
        <w:bottom w:val="single" w:sz="8" w:space="0" w:color="66499E"/>
        <w:right w:val="single" w:sz="8" w:space="0" w:color="66499E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499E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66499E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499E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66499E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41B0EE"/>
        <w:left w:val="single" w:sz="8" w:space="0" w:color="41B0EE"/>
        <w:bottom w:val="single" w:sz="8" w:space="0" w:color="41B0EE"/>
        <w:right w:val="single" w:sz="8" w:space="0" w:color="41B0EE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B0EE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1B0EE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B0EE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1B0EE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EBF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EBFA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FEC111"/>
        <w:left w:val="single" w:sz="8" w:space="0" w:color="FEC111"/>
        <w:bottom w:val="single" w:sz="8" w:space="0" w:color="FEC111"/>
        <w:right w:val="single" w:sz="8" w:space="0" w:color="FEC11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EC11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EC11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EC11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EC11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FC3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FC3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E94539"/>
        <w:left w:val="single" w:sz="8" w:space="0" w:color="E94539"/>
        <w:bottom w:val="single" w:sz="8" w:space="0" w:color="E94539"/>
        <w:right w:val="single" w:sz="8" w:space="0" w:color="E9453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453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9453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453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9453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0CD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0CD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A120B"/>
    <w:rPr>
      <w:color w:val="000000"/>
    </w:rPr>
    <w:tblPr>
      <w:tblStyleRowBandSize w:val="1"/>
      <w:tblStyleColBandSize w:val="1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B2B2B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2B2B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A7D766"/>
        <w:left w:val="single" w:sz="8" w:space="0" w:color="A7D766"/>
        <w:bottom w:val="single" w:sz="8" w:space="0" w:color="A7D766"/>
        <w:right w:val="single" w:sz="8" w:space="0" w:color="A7D766"/>
        <w:insideH w:val="single" w:sz="8" w:space="0" w:color="A7D76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A7D766"/>
          <w:left w:val="single" w:sz="8" w:space="0" w:color="A7D766"/>
          <w:bottom w:val="single" w:sz="8" w:space="0" w:color="A7D766"/>
          <w:right w:val="single" w:sz="8" w:space="0" w:color="A7D766"/>
          <w:insideH w:val="nil"/>
          <w:insideV w:val="nil"/>
        </w:tcBorders>
        <w:shd w:val="clear" w:color="auto" w:fill="8ACA3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766"/>
          <w:left w:val="single" w:sz="8" w:space="0" w:color="A7D766"/>
          <w:bottom w:val="single" w:sz="8" w:space="0" w:color="A7D766"/>
          <w:right w:val="single" w:sz="8" w:space="0" w:color="A7D76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2CC"/>
      </w:tcPr>
    </w:tblStylePr>
    <w:tblStylePr w:type="band1Horz">
      <w:tblPr/>
      <w:tcPr>
        <w:tcBorders>
          <w:insideH w:val="nil"/>
          <w:insideV w:val="nil"/>
        </w:tcBorders>
        <w:shd w:val="clear" w:color="auto" w:fill="E2F2C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8A70BD"/>
        <w:left w:val="single" w:sz="8" w:space="0" w:color="8A70BD"/>
        <w:bottom w:val="single" w:sz="8" w:space="0" w:color="8A70BD"/>
        <w:right w:val="single" w:sz="8" w:space="0" w:color="8A70BD"/>
        <w:insideH w:val="single" w:sz="8" w:space="0" w:color="8A70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A70BD"/>
          <w:left w:val="single" w:sz="8" w:space="0" w:color="8A70BD"/>
          <w:bottom w:val="single" w:sz="8" w:space="0" w:color="8A70BD"/>
          <w:right w:val="single" w:sz="8" w:space="0" w:color="8A70BD"/>
          <w:insideH w:val="nil"/>
          <w:insideV w:val="nil"/>
        </w:tcBorders>
        <w:shd w:val="clear" w:color="auto" w:fill="66499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70BD"/>
          <w:left w:val="single" w:sz="8" w:space="0" w:color="8A70BD"/>
          <w:bottom w:val="single" w:sz="8" w:space="0" w:color="8A70BD"/>
          <w:right w:val="single" w:sz="8" w:space="0" w:color="8A70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9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70C3F2"/>
        <w:left w:val="single" w:sz="8" w:space="0" w:color="70C3F2"/>
        <w:bottom w:val="single" w:sz="8" w:space="0" w:color="70C3F2"/>
        <w:right w:val="single" w:sz="8" w:space="0" w:color="70C3F2"/>
        <w:insideH w:val="single" w:sz="8" w:space="0" w:color="70C3F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0C3F2"/>
          <w:left w:val="single" w:sz="8" w:space="0" w:color="70C3F2"/>
          <w:bottom w:val="single" w:sz="8" w:space="0" w:color="70C3F2"/>
          <w:right w:val="single" w:sz="8" w:space="0" w:color="70C3F2"/>
          <w:insideH w:val="nil"/>
          <w:insideV w:val="nil"/>
        </w:tcBorders>
        <w:shd w:val="clear" w:color="auto" w:fill="41B0E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C3F2"/>
          <w:left w:val="single" w:sz="8" w:space="0" w:color="70C3F2"/>
          <w:bottom w:val="single" w:sz="8" w:space="0" w:color="70C3F2"/>
          <w:right w:val="single" w:sz="8" w:space="0" w:color="70C3F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BFA"/>
      </w:tcPr>
    </w:tblStylePr>
    <w:tblStylePr w:type="band1Horz">
      <w:tblPr/>
      <w:tcPr>
        <w:tcBorders>
          <w:insideH w:val="nil"/>
          <w:insideV w:val="nil"/>
        </w:tcBorders>
        <w:shd w:val="clear" w:color="auto" w:fill="CFEBF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FED04C"/>
        <w:left w:val="single" w:sz="8" w:space="0" w:color="FED04C"/>
        <w:bottom w:val="single" w:sz="8" w:space="0" w:color="FED04C"/>
        <w:right w:val="single" w:sz="8" w:space="0" w:color="FED04C"/>
        <w:insideH w:val="single" w:sz="8" w:space="0" w:color="FED04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ED04C"/>
          <w:left w:val="single" w:sz="8" w:space="0" w:color="FED04C"/>
          <w:bottom w:val="single" w:sz="8" w:space="0" w:color="FED04C"/>
          <w:right w:val="single" w:sz="8" w:space="0" w:color="FED04C"/>
          <w:insideH w:val="nil"/>
          <w:insideV w:val="nil"/>
        </w:tcBorders>
        <w:shd w:val="clear" w:color="auto" w:fill="FEC11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D04C"/>
          <w:left w:val="single" w:sz="8" w:space="0" w:color="FED04C"/>
          <w:bottom w:val="single" w:sz="8" w:space="0" w:color="FED04C"/>
          <w:right w:val="single" w:sz="8" w:space="0" w:color="FED04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FC3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FC3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EE736A"/>
        <w:left w:val="single" w:sz="8" w:space="0" w:color="EE736A"/>
        <w:bottom w:val="single" w:sz="8" w:space="0" w:color="EE736A"/>
        <w:right w:val="single" w:sz="8" w:space="0" w:color="EE736A"/>
        <w:insideH w:val="single" w:sz="8" w:space="0" w:color="EE736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E736A"/>
          <w:left w:val="single" w:sz="8" w:space="0" w:color="EE736A"/>
          <w:bottom w:val="single" w:sz="8" w:space="0" w:color="EE736A"/>
          <w:right w:val="single" w:sz="8" w:space="0" w:color="EE736A"/>
          <w:insideH w:val="nil"/>
          <w:insideV w:val="nil"/>
        </w:tcBorders>
        <w:shd w:val="clear" w:color="auto" w:fill="E9453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36A"/>
          <w:left w:val="single" w:sz="8" w:space="0" w:color="EE736A"/>
          <w:bottom w:val="single" w:sz="8" w:space="0" w:color="EE736A"/>
          <w:right w:val="single" w:sz="8" w:space="0" w:color="EE736A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0CD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0CD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A120B"/>
    <w:tblPr>
      <w:tblStyleRowBandSize w:val="1"/>
      <w:tblStyleColBandSize w:val="1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CA3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CA3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CA3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499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499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499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B0E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B0E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B0E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C11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C11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EC11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453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453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453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A120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PlaceholderText">
    <w:name w:val="Placeholder Text"/>
    <w:uiPriority w:val="99"/>
    <w:semiHidden/>
    <w:rsid w:val="008A120B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8A120B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8A120B"/>
    <w:rPr>
      <w:rFonts w:ascii="SEB Basic" w:eastAsia="Times New Roman" w:hAnsi="SEB Basic" w:cs="Times New Roman"/>
      <w:i/>
      <w:iCs/>
      <w:color w:val="000000"/>
      <w:szCs w:val="24"/>
      <w:lang w:val="en-GB"/>
    </w:rPr>
  </w:style>
  <w:style w:type="character" w:styleId="SubtleEmphasis">
    <w:name w:val="Subtle Emphasis"/>
    <w:uiPriority w:val="19"/>
    <w:semiHidden/>
    <w:qFormat/>
    <w:rsid w:val="008A120B"/>
    <w:rPr>
      <w:i/>
      <w:iCs/>
      <w:color w:val="808080"/>
    </w:rPr>
  </w:style>
  <w:style w:type="character" w:styleId="SubtleReference">
    <w:name w:val="Subtle Reference"/>
    <w:uiPriority w:val="31"/>
    <w:semiHidden/>
    <w:qFormat/>
    <w:rsid w:val="008A120B"/>
    <w:rPr>
      <w:smallCaps/>
      <w:color w:val="66499E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A120B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8A120B"/>
    <w:pPr>
      <w:spacing w:before="120"/>
    </w:pPr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20B"/>
    <w:pPr>
      <w:keepNext/>
      <w:keepLines/>
      <w:spacing w:before="480" w:after="0" w:line="280" w:lineRule="atLeast"/>
      <w:contextualSpacing w:val="0"/>
      <w:outlineLvl w:val="9"/>
    </w:pPr>
    <w:rPr>
      <w:rFonts w:cs="Times New Roman"/>
      <w:color w:val="679727"/>
      <w:sz w:val="28"/>
      <w:szCs w:val="28"/>
    </w:rPr>
  </w:style>
  <w:style w:type="character" w:customStyle="1" w:styleId="ListParagraphChar">
    <w:name w:val="List Paragraph Char"/>
    <w:aliases w:val="List not in Table Char,Numbering Char,ERP-List Paragraph Char,List Paragraph11 Char,Bullet EY Char,List Paragraph2 Char,List Paragraph Red Char,Buletai Char,List Paragraph21 Char,List Paragraph1 Char,lp1 Char,Bullet 1 Char"/>
    <w:link w:val="ListParagraph"/>
    <w:uiPriority w:val="34"/>
    <w:locked/>
    <w:rsid w:val="00A666FD"/>
    <w:rPr>
      <w:sz w:val="22"/>
      <w:szCs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9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10232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1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1143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6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3710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EB 2017">
  <a:themeElements>
    <a:clrScheme name="SEB Colors 2017">
      <a:dk1>
        <a:sysClr val="windowText" lastClr="000000"/>
      </a:dk1>
      <a:lt1>
        <a:sysClr val="window" lastClr="FFFFFF"/>
      </a:lt1>
      <a:dk2>
        <a:srgbClr val="B2B2B2"/>
      </a:dk2>
      <a:lt2>
        <a:srgbClr val="F0F0F0"/>
      </a:lt2>
      <a:accent1>
        <a:srgbClr val="8ACA34"/>
      </a:accent1>
      <a:accent2>
        <a:srgbClr val="66499E"/>
      </a:accent2>
      <a:accent3>
        <a:srgbClr val="24B9FC"/>
      </a:accent3>
      <a:accent4>
        <a:srgbClr val="FEC111"/>
      </a:accent4>
      <a:accent5>
        <a:srgbClr val="E94539"/>
      </a:accent5>
      <a:accent6>
        <a:srgbClr val="B2B2B2"/>
      </a:accent6>
      <a:hlink>
        <a:srgbClr val="FFE081"/>
      </a:hlink>
      <a:folHlink>
        <a:srgbClr val="EB8182"/>
      </a:folHlink>
    </a:clrScheme>
    <a:fontScheme name="SEB SansSerif">
      <a:majorFont>
        <a:latin typeface="SEB SansSerif"/>
        <a:ea typeface=""/>
        <a:cs typeface=""/>
      </a:majorFont>
      <a:minorFont>
        <a:latin typeface="SEB Sans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0F0F0"/>
        </a:solidFill>
        <a:ln w="19050">
          <a:noFill/>
        </a:ln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>
        <a:defPPr>
          <a:defRPr sz="1400"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none" lIns="72000" tIns="36000" rIns="72000" bIns="36000" rtlCol="0">
        <a:spAutoFit/>
      </a:bodyPr>
      <a:lstStyle>
        <a:defPPr>
          <a:defRPr sz="1400" dirty="0" smtClean="0"/>
        </a:defPPr>
      </a:lstStyle>
    </a:txDef>
  </a:objectDefaults>
  <a:extraClrSchemeLst/>
  <a:custClrLst>
    <a:custClr name="SEB Green">
      <a:srgbClr val="A3D830"/>
    </a:custClr>
    <a:custClr name="SEB Color 2">
      <a:srgbClr val="B5E05B"/>
    </a:custClr>
    <a:custClr name="SEB Color 3">
      <a:srgbClr val="C7E987"/>
    </a:custClr>
    <a:custClr name="SEB Color 4">
      <a:srgbClr val="D8F1B2"/>
    </a:custClr>
    <a:custClr name="SEB Color 5">
      <a:srgbClr val="005F71"/>
    </a:custClr>
    <a:custClr name="SEB Color 6">
      <a:srgbClr val="5494A0"/>
    </a:custClr>
    <a:custClr name="SEB Color 7">
      <a:srgbClr val="A8C8CF"/>
    </a:custClr>
    <a:custClr name="SEB Color 8">
      <a:srgbClr val="E2ECEE"/>
    </a:custClr>
    <a:custClr name="SEB Color 9">
      <a:srgbClr val="0092AA"/>
    </a:custClr>
    <a:custClr name="SEB Color 10">
      <a:srgbClr val="54B6C0"/>
    </a:custClr>
    <a:custClr name="SEB Color 11">
      <a:srgbClr val="CFEFF5"/>
    </a:custClr>
    <a:custClr name="SEB Color 12">
      <a:srgbClr val="E3F5F9"/>
    </a:custClr>
    <a:custClr name="SEB Color 13">
      <a:srgbClr val="8A1B60"/>
    </a:custClr>
    <a:custClr name="SEB Color 14">
      <a:srgbClr val="B16694"/>
    </a:custClr>
    <a:custClr name="SEB Color 15">
      <a:srgbClr val="D7B1C9"/>
    </a:custClr>
    <a:custClr name="SEB Color 16">
      <a:srgbClr val="F2E6EC"/>
    </a:custClr>
    <a:custClr name="SEB Color 17">
      <a:srgbClr val="725274"/>
    </a:custClr>
    <a:custClr name="SEB Color 18">
      <a:srgbClr val="A07EA3"/>
    </a:custClr>
    <a:custClr name="SEB Color 19">
      <a:srgbClr val="BFA8C1"/>
    </a:custClr>
    <a:custClr name="SEB Color 20">
      <a:srgbClr val="E9D3E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F3C0B7AE0F4E46B811423D80429AA8" ma:contentTypeVersion="13" ma:contentTypeDescription="Create a new document." ma:contentTypeScope="" ma:versionID="b424c3a0e089a8c33bb6ea4d76991859">
  <xsd:schema xmlns:xsd="http://www.w3.org/2001/XMLSchema" xmlns:xs="http://www.w3.org/2001/XMLSchema" xmlns:p="http://schemas.microsoft.com/office/2006/metadata/properties" xmlns:ns2="a61217dc-8cb8-4761-8c95-6028cbec1943" xmlns:ns3="7b3fafc0-fbbd-4f56-80da-64cf62deaef5" targetNamespace="http://schemas.microsoft.com/office/2006/metadata/properties" ma:root="true" ma:fieldsID="61a24902413b7da89b17ff84d2780282" ns2:_="" ns3:_="">
    <xsd:import namespace="a61217dc-8cb8-4761-8c95-6028cbec1943"/>
    <xsd:import namespace="7b3fafc0-fbbd-4f56-80da-64cf62deae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217dc-8cb8-4761-8c95-6028cbe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afc0-fbbd-4f56-80da-64cf62dea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4FA895-E5E5-4DD4-AFB1-69AF9C7026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DAAB62-1B5E-4C72-A5AF-7878744FF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198DB-4128-4685-B1CE-2C3AC8667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1217dc-8cb8-4761-8c95-6028cbec1943"/>
    <ds:schemaRef ds:uri="7b3fafc0-fbbd-4f56-80da-64cf62dea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Petrauskas</dc:creator>
  <cp:keywords/>
  <dc:description/>
  <cp:lastModifiedBy>Andrius Petrauskas</cp:lastModifiedBy>
  <cp:revision>3</cp:revision>
  <dcterms:created xsi:type="dcterms:W3CDTF">2021-09-23T05:42:00Z</dcterms:created>
  <dcterms:modified xsi:type="dcterms:W3CDTF">2021-09-23T05:45:00Z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f5b44-9d64-49b5-ab1b-1935215bbc28_Enabled">
    <vt:lpwstr>true</vt:lpwstr>
  </property>
  <property fmtid="{D5CDD505-2E9C-101B-9397-08002B2CF9AE}" pid="3" name="MSIP_Label_499f5b44-9d64-49b5-ab1b-1935215bbc28_SetDate">
    <vt:lpwstr>2021-08-06T10:01:21Z</vt:lpwstr>
  </property>
  <property fmtid="{D5CDD505-2E9C-101B-9397-08002B2CF9AE}" pid="4" name="MSIP_Label_499f5b44-9d64-49b5-ab1b-1935215bbc28_Method">
    <vt:lpwstr>Privileged</vt:lpwstr>
  </property>
  <property fmtid="{D5CDD505-2E9C-101B-9397-08002B2CF9AE}" pid="5" name="MSIP_Label_499f5b44-9d64-49b5-ab1b-1935215bbc28_Name">
    <vt:lpwstr>Confidential</vt:lpwstr>
  </property>
  <property fmtid="{D5CDD505-2E9C-101B-9397-08002B2CF9AE}" pid="6" name="MSIP_Label_499f5b44-9d64-49b5-ab1b-1935215bbc28_SiteId">
    <vt:lpwstr>e06b362b-4101-487e-ac7c-ade9d4cc404e</vt:lpwstr>
  </property>
  <property fmtid="{D5CDD505-2E9C-101B-9397-08002B2CF9AE}" pid="7" name="MSIP_Label_499f5b44-9d64-49b5-ab1b-1935215bbc28_ActionId">
    <vt:lpwstr>6468ce7f-a50a-403f-b0f4-31141f7279aa</vt:lpwstr>
  </property>
  <property fmtid="{D5CDD505-2E9C-101B-9397-08002B2CF9AE}" pid="8" name="MSIP_Label_499f5b44-9d64-49b5-ab1b-1935215bbc28_ContentBits">
    <vt:lpwstr>0</vt:lpwstr>
  </property>
  <property fmtid="{D5CDD505-2E9C-101B-9397-08002B2CF9AE}" pid="9" name="ContentTypeId">
    <vt:lpwstr>0x010100D6F3C0B7AE0F4E46B811423D80429AA8</vt:lpwstr>
  </property>
</Properties>
</file>